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56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69"/>
      </w:tblGrid>
      <w:tr w:rsidR="00165C5E" w:rsidRPr="00165C5E" w14:paraId="0C0FF858" w14:textId="77777777" w:rsidTr="00165C5E">
        <w:trPr>
          <w:cantSplit/>
          <w:trHeight w:val="142"/>
        </w:trPr>
        <w:tc>
          <w:tcPr>
            <w:tcW w:w="506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A78116" w14:textId="77777777" w:rsidR="00165C5E" w:rsidRPr="00165C5E" w:rsidRDefault="00165C5E" w:rsidP="00372DF4">
            <w:pPr>
              <w:pStyle w:val="AbsenderTitel"/>
              <w:rPr>
                <w:rFonts w:ascii="Segoe UI" w:hAnsi="Segoe UI" w:cs="Segoe UI"/>
              </w:rPr>
            </w:pPr>
            <w:r w:rsidRPr="00165C5E">
              <w:rPr>
                <w:rFonts w:ascii="Segoe UI" w:hAnsi="Segoe UI" w:cs="Segoe UI"/>
                <w:kern w:val="0"/>
              </w:rPr>
              <w:t>Bildungs- und Kulturdepartement</w:t>
            </w:r>
          </w:p>
        </w:tc>
      </w:tr>
      <w:tr w:rsidR="00943293" w:rsidRPr="00165C5E" w14:paraId="17E71E6C" w14:textId="77777777" w:rsidTr="009D7A4F">
        <w:trPr>
          <w:cantSplit/>
          <w:trHeight w:val="462"/>
        </w:trPr>
        <w:sdt>
          <w:sdtPr>
            <w:rPr>
              <w:rFonts w:ascii="Segoe UI" w:hAnsi="Segoe UI" w:cs="Segoe UI"/>
              <w:b/>
              <w:kern w:val="0"/>
            </w:rPr>
            <w:tag w:val="Organisation1"/>
            <w:id w:val="-1258282560"/>
            <w:placeholder>
              <w:docPart w:val="44F44F60BEB341C8B7788F5D19130892"/>
            </w:placeholder>
            <w:dataBinding w:prefixMappings="xmlns:ns='http://schemas.officeatwork.com/CustomXMLPart'" w:xpath="/ns:officeatwork/ns:Organisation1" w:storeItemID="{77B64A57-574E-4B82-813E-6EE8CE131B6B}"/>
            <w:text w:multiLine="1"/>
          </w:sdtPr>
          <w:sdtEndPr/>
          <w:sdtContent>
            <w:tc>
              <w:tcPr>
                <w:tcW w:w="506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5BB70928" w14:textId="77777777" w:rsidR="005F6B2D" w:rsidRPr="00165C5E" w:rsidRDefault="00165C5E" w:rsidP="00165C5E">
                <w:pPr>
                  <w:pStyle w:val="AbsenderTitel"/>
                  <w:rPr>
                    <w:rFonts w:ascii="Segoe UI" w:hAnsi="Segoe UI" w:cs="Segoe UI"/>
                  </w:rPr>
                </w:pPr>
                <w:r w:rsidRPr="00165C5E">
                  <w:rPr>
                    <w:rFonts w:ascii="Segoe UI" w:hAnsi="Segoe UI" w:cs="Segoe UI"/>
                    <w:b/>
                    <w:kern w:val="0"/>
                  </w:rPr>
                  <w:t>Dienststelle Berufs- und Weiterbildung</w:t>
                </w:r>
                <w:r w:rsidRPr="00165C5E">
                  <w:rPr>
                    <w:rFonts w:ascii="Segoe UI" w:hAnsi="Segoe UI" w:cs="Segoe UI"/>
                    <w:b/>
                    <w:kern w:val="0"/>
                  </w:rPr>
                  <w:br/>
                  <w:t>Betriebliche Bildung</w:t>
                </w:r>
              </w:p>
            </w:tc>
          </w:sdtContent>
        </w:sdt>
      </w:tr>
    </w:tbl>
    <w:p w14:paraId="1886D560" w14:textId="77777777" w:rsidR="005F6B2D" w:rsidRPr="00165C5E" w:rsidRDefault="005F6B2D" w:rsidP="005D0B28">
      <w:pPr>
        <w:pStyle w:val="CityDate"/>
        <w:spacing w:before="0"/>
        <w:rPr>
          <w:rFonts w:ascii="Segoe UI" w:hAnsi="Segoe UI" w:cs="Segoe UI"/>
          <w:sz w:val="2"/>
          <w:szCs w:val="2"/>
        </w:rPr>
        <w:sectPr w:rsidR="005F6B2D" w:rsidRPr="00165C5E" w:rsidSect="005E159E">
          <w:headerReference w:type="default" r:id="rId13"/>
          <w:footerReference w:type="default" r:id="rId14"/>
          <w:type w:val="continuous"/>
          <w:pgSz w:w="11906" w:h="16838" w:code="9"/>
          <w:pgMar w:top="1950" w:right="1134" w:bottom="1134" w:left="1701" w:header="567" w:footer="420" w:gutter="0"/>
          <w:cols w:space="708"/>
          <w:docGrid w:linePitch="360"/>
        </w:sectPr>
      </w:pPr>
    </w:p>
    <w:p w14:paraId="07B489F0" w14:textId="5589E688" w:rsidR="005E159E" w:rsidRPr="00165C5E" w:rsidRDefault="00C20E8A" w:rsidP="003A62E2">
      <w:pPr>
        <w:pStyle w:val="berschrift1"/>
        <w:numPr>
          <w:ilvl w:val="0"/>
          <w:numId w:val="0"/>
        </w:numPr>
        <w:spacing w:before="120" w:after="0"/>
        <w:rPr>
          <w:rFonts w:ascii="Segoe UI" w:hAnsi="Segoe UI" w:cs="Segoe UI"/>
          <w:b/>
        </w:rPr>
      </w:pPr>
      <w:r w:rsidRPr="00165C5E">
        <w:rPr>
          <w:rFonts w:ascii="Segoe UI" w:hAnsi="Segoe UI" w:cs="Segoe UI"/>
        </w:rPr>
        <w:br/>
      </w:r>
      <w:r w:rsidR="00D72F62" w:rsidRPr="00D72F62">
        <w:rPr>
          <w:rFonts w:ascii="Segoe UI" w:hAnsi="Segoe UI" w:cs="Segoe UI"/>
          <w:b/>
        </w:rPr>
        <w:t>Zeichner EFZ / Zeichnerin EFZ Fachrichtung Architektur</w:t>
      </w:r>
    </w:p>
    <w:p w14:paraId="341C694C" w14:textId="77777777" w:rsidR="00BB655C" w:rsidRPr="0004495C" w:rsidRDefault="003567BB" w:rsidP="0020412C">
      <w:pPr>
        <w:spacing w:after="240"/>
        <w:rPr>
          <w:rFonts w:ascii="Segoe UI" w:hAnsi="Segoe UI" w:cs="Segoe UI"/>
        </w:rPr>
      </w:pPr>
      <w:r w:rsidRPr="0004495C">
        <w:rPr>
          <w:rFonts w:ascii="Segoe UI" w:hAnsi="Segoe UI" w:cs="Segoe UI"/>
        </w:rPr>
        <w:t>Beiblatt</w:t>
      </w:r>
      <w:r w:rsidR="008F65D9" w:rsidRPr="0004495C">
        <w:rPr>
          <w:rFonts w:ascii="Segoe UI" w:hAnsi="Segoe UI" w:cs="Segoe UI"/>
        </w:rPr>
        <w:t xml:space="preserve"> </w:t>
      </w:r>
      <w:r w:rsidRPr="0004495C">
        <w:rPr>
          <w:rFonts w:ascii="Segoe UI" w:hAnsi="Segoe UI" w:cs="Segoe UI"/>
        </w:rPr>
        <w:t>für das Qualifikationsverfahren</w:t>
      </w:r>
    </w:p>
    <w:tbl>
      <w:tblPr>
        <w:tblStyle w:val="Tabellenraster"/>
        <w:tblW w:w="99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4"/>
        <w:gridCol w:w="3402"/>
        <w:gridCol w:w="222"/>
        <w:gridCol w:w="1077"/>
        <w:gridCol w:w="3402"/>
      </w:tblGrid>
      <w:tr w:rsidR="0020412C" w:rsidRPr="0004495C" w14:paraId="7AC80275" w14:textId="77777777" w:rsidTr="00FA012B">
        <w:trPr>
          <w:trHeight w:val="227"/>
        </w:trPr>
        <w:tc>
          <w:tcPr>
            <w:tcW w:w="1814" w:type="dxa"/>
            <w:vAlign w:val="bottom"/>
          </w:tcPr>
          <w:p w14:paraId="4100496C" w14:textId="77777777" w:rsidR="0020412C" w:rsidRPr="0004495C" w:rsidRDefault="0020412C" w:rsidP="001E1DED">
            <w:pPr>
              <w:ind w:left="-112"/>
              <w:rPr>
                <w:rFonts w:ascii="Segoe UI" w:hAnsi="Segoe UI" w:cs="Segoe UI"/>
              </w:rPr>
            </w:pPr>
            <w:r w:rsidRPr="0004495C">
              <w:rPr>
                <w:rFonts w:ascii="Segoe UI" w:hAnsi="Segoe UI" w:cs="Segoe UI"/>
              </w:rPr>
              <w:t>Name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430D92A5" w14:textId="77777777" w:rsidR="0020412C" w:rsidRPr="0004495C" w:rsidRDefault="00017840" w:rsidP="00B013B2">
            <w:pPr>
              <w:tabs>
                <w:tab w:val="right" w:pos="3186"/>
              </w:tabs>
              <w:rPr>
                <w:rFonts w:ascii="Segoe UI" w:hAnsi="Segoe UI" w:cs="Segoe UI"/>
              </w:rPr>
            </w:pPr>
            <w:sdt>
              <w:sdtPr>
                <w:rPr>
                  <w:rFonts w:ascii="Segoe UI" w:hAnsi="Segoe UI" w:cs="Segoe UI"/>
                </w:rPr>
                <w:id w:val="-708946779"/>
                <w:placeholder>
                  <w:docPart w:val="39C4B2E1292C43B1866D47A760582436"/>
                </w:placeholder>
                <w:showingPlcHdr/>
                <w:text/>
              </w:sdtPr>
              <w:sdtEndPr/>
              <w:sdtContent>
                <w:r w:rsidR="00B013B2">
                  <w:rPr>
                    <w:rStyle w:val="Platzhaltertext"/>
                  </w:rPr>
                  <w:t>Name Lernende/r</w:t>
                </w:r>
              </w:sdtContent>
            </w:sdt>
            <w:r w:rsidR="00FA012B" w:rsidRPr="0004495C">
              <w:rPr>
                <w:rFonts w:ascii="Segoe UI" w:hAnsi="Segoe UI" w:cs="Segoe UI"/>
              </w:rPr>
              <w:tab/>
            </w:r>
          </w:p>
        </w:tc>
        <w:tc>
          <w:tcPr>
            <w:tcW w:w="222" w:type="dxa"/>
          </w:tcPr>
          <w:p w14:paraId="7ABF98AF" w14:textId="77777777" w:rsidR="0020412C" w:rsidRPr="0004495C" w:rsidRDefault="0020412C" w:rsidP="001E1DED">
            <w:pPr>
              <w:ind w:left="-53"/>
              <w:rPr>
                <w:rFonts w:ascii="Segoe UI" w:hAnsi="Segoe UI" w:cs="Segoe UI"/>
              </w:rPr>
            </w:pPr>
          </w:p>
        </w:tc>
        <w:tc>
          <w:tcPr>
            <w:tcW w:w="1077" w:type="dxa"/>
            <w:vAlign w:val="bottom"/>
          </w:tcPr>
          <w:p w14:paraId="23515C20" w14:textId="77777777" w:rsidR="0020412C" w:rsidRPr="0004495C" w:rsidRDefault="0020412C" w:rsidP="001E1DED">
            <w:pPr>
              <w:ind w:left="-53"/>
              <w:rPr>
                <w:rFonts w:ascii="Segoe UI" w:hAnsi="Segoe UI" w:cs="Segoe UI"/>
              </w:rPr>
            </w:pPr>
            <w:r w:rsidRPr="0004495C">
              <w:rPr>
                <w:rFonts w:ascii="Segoe UI" w:hAnsi="Segoe UI" w:cs="Segoe UI"/>
              </w:rPr>
              <w:t>Vorname</w:t>
            </w:r>
          </w:p>
        </w:tc>
        <w:sdt>
          <w:sdtPr>
            <w:rPr>
              <w:rFonts w:ascii="Segoe UI" w:hAnsi="Segoe UI" w:cs="Segoe UI"/>
            </w:rPr>
            <w:id w:val="-1775469146"/>
            <w:placeholder>
              <w:docPart w:val="810CFEB73AA0440B9EC6F4CF7140D661"/>
            </w:placeholder>
            <w:showingPlcHdr/>
            <w:text/>
          </w:sdtPr>
          <w:sdtEndPr/>
          <w:sdtContent>
            <w:tc>
              <w:tcPr>
                <w:tcW w:w="3402" w:type="dxa"/>
                <w:tcBorders>
                  <w:bottom w:val="single" w:sz="4" w:space="0" w:color="auto"/>
                </w:tcBorders>
              </w:tcPr>
              <w:p w14:paraId="0347F67E" w14:textId="77777777" w:rsidR="0020412C" w:rsidRPr="0004495C" w:rsidRDefault="00DA3B87" w:rsidP="00DA3B87">
                <w:pPr>
                  <w:ind w:left="-53"/>
                  <w:rPr>
                    <w:rFonts w:ascii="Segoe UI" w:hAnsi="Segoe UI" w:cs="Segoe UI"/>
                    <w:color w:val="808080"/>
                  </w:rPr>
                </w:pPr>
                <w:r w:rsidRPr="0004495C">
                  <w:rPr>
                    <w:rStyle w:val="Platzhaltertext"/>
                    <w:rFonts w:ascii="Segoe UI" w:hAnsi="Segoe UI" w:cs="Segoe UI"/>
                  </w:rPr>
                  <w:t>Vorname Lernende/r</w:t>
                </w:r>
              </w:p>
            </w:tc>
          </w:sdtContent>
        </w:sdt>
      </w:tr>
      <w:tr w:rsidR="00394A30" w:rsidRPr="0004495C" w14:paraId="586C6A49" w14:textId="77777777" w:rsidTr="00FA012B">
        <w:trPr>
          <w:gridAfter w:val="2"/>
          <w:wAfter w:w="4479" w:type="dxa"/>
          <w:trHeight w:val="420"/>
        </w:trPr>
        <w:tc>
          <w:tcPr>
            <w:tcW w:w="1814" w:type="dxa"/>
            <w:vAlign w:val="bottom"/>
          </w:tcPr>
          <w:p w14:paraId="661335AB" w14:textId="77777777" w:rsidR="00394A30" w:rsidRPr="0004495C" w:rsidRDefault="00394A30" w:rsidP="001E1DED">
            <w:pPr>
              <w:ind w:left="-112"/>
              <w:rPr>
                <w:rFonts w:ascii="Segoe UI" w:hAnsi="Segoe UI" w:cs="Segoe UI"/>
              </w:rPr>
            </w:pPr>
            <w:r w:rsidRPr="0004495C">
              <w:rPr>
                <w:rFonts w:ascii="Segoe UI" w:hAnsi="Segoe UI" w:cs="Segoe UI"/>
              </w:rPr>
              <w:t>Lehrbetrieb</w:t>
            </w:r>
          </w:p>
        </w:tc>
        <w:sdt>
          <w:sdtPr>
            <w:rPr>
              <w:rFonts w:ascii="Segoe UI" w:hAnsi="Segoe UI" w:cs="Segoe UI"/>
            </w:rPr>
            <w:id w:val="-1167632732"/>
            <w:placeholder>
              <w:docPart w:val="0B7FAF17A6684A3F8BE991241014C5DD"/>
            </w:placeholder>
            <w:showingPlcHdr/>
            <w:text/>
          </w:sdtPr>
          <w:sdtEndPr/>
          <w:sdtContent>
            <w:tc>
              <w:tcPr>
                <w:tcW w:w="3402" w:type="dxa"/>
                <w:tcBorders>
                  <w:top w:val="single" w:sz="4" w:space="0" w:color="auto"/>
                  <w:bottom w:val="single" w:sz="4" w:space="0" w:color="auto"/>
                </w:tcBorders>
                <w:vAlign w:val="bottom"/>
              </w:tcPr>
              <w:p w14:paraId="09FED8EF" w14:textId="77777777" w:rsidR="00394A30" w:rsidRPr="0004495C" w:rsidRDefault="00394A30" w:rsidP="00DA3B87">
                <w:pPr>
                  <w:rPr>
                    <w:rFonts w:ascii="Segoe UI" w:hAnsi="Segoe UI" w:cs="Segoe UI"/>
                  </w:rPr>
                </w:pPr>
                <w:r w:rsidRPr="0004495C">
                  <w:rPr>
                    <w:rStyle w:val="Platzhaltertext"/>
                    <w:rFonts w:ascii="Segoe UI" w:hAnsi="Segoe UI" w:cs="Segoe UI"/>
                  </w:rPr>
                  <w:t>Name Lehrbetrieb</w:t>
                </w:r>
              </w:p>
            </w:tc>
          </w:sdtContent>
        </w:sdt>
        <w:tc>
          <w:tcPr>
            <w:tcW w:w="222" w:type="dxa"/>
          </w:tcPr>
          <w:p w14:paraId="10D50D50" w14:textId="77777777" w:rsidR="00394A30" w:rsidRPr="0004495C" w:rsidRDefault="00394A30" w:rsidP="001E1DED">
            <w:pPr>
              <w:ind w:left="-53"/>
              <w:rPr>
                <w:rFonts w:ascii="Segoe UI" w:hAnsi="Segoe UI" w:cs="Segoe UI"/>
              </w:rPr>
            </w:pPr>
          </w:p>
        </w:tc>
      </w:tr>
      <w:tr w:rsidR="00FA012B" w:rsidRPr="0004495C" w14:paraId="0B946F23" w14:textId="77777777" w:rsidTr="00FA012B">
        <w:trPr>
          <w:trHeight w:val="567"/>
        </w:trPr>
        <w:tc>
          <w:tcPr>
            <w:tcW w:w="9917" w:type="dxa"/>
            <w:gridSpan w:val="5"/>
            <w:vAlign w:val="bottom"/>
          </w:tcPr>
          <w:p w14:paraId="52366383" w14:textId="77777777" w:rsidR="00FA012B" w:rsidRPr="0004495C" w:rsidRDefault="00FA012B" w:rsidP="00FA012B">
            <w:pPr>
              <w:ind w:left="-113"/>
              <w:rPr>
                <w:rFonts w:ascii="Segoe UI" w:hAnsi="Segoe UI" w:cs="Segoe UI"/>
                <w:b/>
              </w:rPr>
            </w:pPr>
            <w:r w:rsidRPr="0004495C">
              <w:rPr>
                <w:rFonts w:ascii="Segoe UI" w:hAnsi="Segoe UI" w:cs="Segoe UI"/>
                <w:b/>
              </w:rPr>
              <w:t>Fachvorgesetzte/r</w:t>
            </w:r>
          </w:p>
        </w:tc>
      </w:tr>
      <w:tr w:rsidR="0020412C" w:rsidRPr="0004495C" w14:paraId="5DE36E23" w14:textId="77777777" w:rsidTr="00FA012B">
        <w:trPr>
          <w:trHeight w:val="420"/>
        </w:trPr>
        <w:tc>
          <w:tcPr>
            <w:tcW w:w="1814" w:type="dxa"/>
            <w:vAlign w:val="bottom"/>
          </w:tcPr>
          <w:p w14:paraId="58783D52" w14:textId="77777777" w:rsidR="0020412C" w:rsidRPr="0004495C" w:rsidRDefault="00FA012B" w:rsidP="001E1DED">
            <w:pPr>
              <w:ind w:left="-112"/>
              <w:rPr>
                <w:rFonts w:ascii="Segoe UI" w:hAnsi="Segoe UI" w:cs="Segoe UI"/>
              </w:rPr>
            </w:pPr>
            <w:r w:rsidRPr="0004495C">
              <w:rPr>
                <w:rFonts w:ascii="Segoe UI" w:hAnsi="Segoe UI" w:cs="Segoe UI"/>
              </w:rPr>
              <w:t>Name/Vorname</w:t>
            </w:r>
          </w:p>
        </w:tc>
        <w:bookmarkStart w:id="0" w:name="_Hlk176345120" w:displacedByCustomXml="next"/>
        <w:sdt>
          <w:sdtPr>
            <w:rPr>
              <w:rFonts w:ascii="Segoe UI" w:hAnsi="Segoe UI" w:cs="Segoe UI"/>
            </w:rPr>
            <w:id w:val="1773506686"/>
            <w:placeholder>
              <w:docPart w:val="73A7345746A64B0E83AABCEB00923E59"/>
            </w:placeholder>
            <w:showingPlcHdr/>
            <w:text/>
          </w:sdtPr>
          <w:sdtEndPr/>
          <w:sdtContent>
            <w:tc>
              <w:tcPr>
                <w:tcW w:w="3402" w:type="dxa"/>
                <w:tcBorders>
                  <w:bottom w:val="single" w:sz="4" w:space="0" w:color="auto"/>
                </w:tcBorders>
                <w:vAlign w:val="bottom"/>
              </w:tcPr>
              <w:p w14:paraId="17D5680E" w14:textId="14176CC5" w:rsidR="0020412C" w:rsidRPr="0004495C" w:rsidRDefault="00D72F62" w:rsidP="00224CE6">
                <w:pPr>
                  <w:rPr>
                    <w:rFonts w:ascii="Segoe UI" w:hAnsi="Segoe UI" w:cs="Segoe UI"/>
                  </w:rPr>
                </w:pPr>
                <w:r>
                  <w:rPr>
                    <w:rStyle w:val="Platzhaltertext"/>
                  </w:rPr>
                  <w:t>Name Fachvorgesetzter</w:t>
                </w:r>
              </w:p>
            </w:tc>
          </w:sdtContent>
        </w:sdt>
        <w:bookmarkEnd w:id="0" w:displacedByCustomXml="prev"/>
        <w:tc>
          <w:tcPr>
            <w:tcW w:w="222" w:type="dxa"/>
          </w:tcPr>
          <w:p w14:paraId="71059ED3" w14:textId="77777777" w:rsidR="0020412C" w:rsidRPr="0004495C" w:rsidRDefault="0020412C" w:rsidP="001E1DED">
            <w:pPr>
              <w:ind w:left="-53"/>
              <w:rPr>
                <w:rFonts w:ascii="Segoe UI" w:hAnsi="Segoe UI" w:cs="Segoe UI"/>
              </w:rPr>
            </w:pPr>
          </w:p>
        </w:tc>
        <w:tc>
          <w:tcPr>
            <w:tcW w:w="1077" w:type="dxa"/>
            <w:vAlign w:val="bottom"/>
          </w:tcPr>
          <w:p w14:paraId="7FAAF843" w14:textId="77777777" w:rsidR="0020412C" w:rsidRPr="0004495C" w:rsidRDefault="00FA012B" w:rsidP="001E1DED">
            <w:pPr>
              <w:ind w:left="-53"/>
              <w:rPr>
                <w:rFonts w:ascii="Segoe UI" w:hAnsi="Segoe UI" w:cs="Segoe UI"/>
              </w:rPr>
            </w:pPr>
            <w:r w:rsidRPr="0004495C">
              <w:rPr>
                <w:rFonts w:ascii="Segoe UI" w:hAnsi="Segoe UI" w:cs="Segoe UI"/>
              </w:rPr>
              <w:t>E-Mail</w:t>
            </w:r>
          </w:p>
        </w:tc>
        <w:sdt>
          <w:sdtPr>
            <w:rPr>
              <w:rFonts w:ascii="Segoe UI" w:hAnsi="Segoe UI" w:cs="Segoe UI"/>
            </w:rPr>
            <w:id w:val="1576702503"/>
            <w:placeholder>
              <w:docPart w:val="BD4E38F8AC384E9E994A524B908C9E6D"/>
            </w:placeholder>
            <w:showingPlcHdr/>
            <w:text/>
          </w:sdtPr>
          <w:sdtEndPr/>
          <w:sdtContent>
            <w:tc>
              <w:tcPr>
                <w:tcW w:w="3402" w:type="dxa"/>
                <w:tcBorders>
                  <w:bottom w:val="single" w:sz="4" w:space="0" w:color="auto"/>
                </w:tcBorders>
                <w:vAlign w:val="bottom"/>
              </w:tcPr>
              <w:p w14:paraId="5D032D08" w14:textId="77777777" w:rsidR="0020412C" w:rsidRPr="0004495C" w:rsidRDefault="00DA3B87" w:rsidP="00224CE6">
                <w:pPr>
                  <w:ind w:left="-53"/>
                  <w:rPr>
                    <w:rFonts w:ascii="Segoe UI" w:hAnsi="Segoe UI" w:cs="Segoe UI"/>
                  </w:rPr>
                </w:pPr>
                <w:r w:rsidRPr="0004495C">
                  <w:rPr>
                    <w:rStyle w:val="Platzhaltertext"/>
                    <w:rFonts w:ascii="Segoe UI" w:hAnsi="Segoe UI" w:cs="Segoe UI"/>
                  </w:rPr>
                  <w:t>E</w:t>
                </w:r>
                <w:r w:rsidR="00224CE6" w:rsidRPr="0004495C">
                  <w:rPr>
                    <w:rStyle w:val="Platzhaltertext"/>
                    <w:rFonts w:ascii="Segoe UI" w:hAnsi="Segoe UI" w:cs="Segoe UI"/>
                  </w:rPr>
                  <w:t>mail Fachvorgesetzter</w:t>
                </w:r>
              </w:p>
            </w:tc>
          </w:sdtContent>
        </w:sdt>
      </w:tr>
      <w:tr w:rsidR="00FA012B" w:rsidRPr="0004495C" w14:paraId="064E8967" w14:textId="77777777" w:rsidTr="00FA012B">
        <w:trPr>
          <w:trHeight w:val="420"/>
        </w:trPr>
        <w:tc>
          <w:tcPr>
            <w:tcW w:w="1814" w:type="dxa"/>
            <w:vAlign w:val="bottom"/>
          </w:tcPr>
          <w:p w14:paraId="79051392" w14:textId="77777777" w:rsidR="00FA012B" w:rsidRPr="0004495C" w:rsidRDefault="00FA012B" w:rsidP="001E1DED">
            <w:pPr>
              <w:ind w:left="-112"/>
              <w:rPr>
                <w:rFonts w:ascii="Segoe UI" w:hAnsi="Segoe UI" w:cs="Segoe UI"/>
              </w:rPr>
            </w:pPr>
            <w:r w:rsidRPr="0004495C">
              <w:rPr>
                <w:rFonts w:ascii="Segoe UI" w:hAnsi="Segoe UI" w:cs="Segoe UI"/>
              </w:rPr>
              <w:t>Telefon direkt</w:t>
            </w:r>
          </w:p>
        </w:tc>
        <w:sdt>
          <w:sdtPr>
            <w:rPr>
              <w:rFonts w:ascii="Segoe UI" w:hAnsi="Segoe UI" w:cs="Segoe UI"/>
            </w:rPr>
            <w:id w:val="-2112969663"/>
            <w:placeholder>
              <w:docPart w:val="BB96A0D04BA04E5E9F4F2E0F723152C9"/>
            </w:placeholder>
            <w:showingPlcHdr/>
            <w:text/>
          </w:sdtPr>
          <w:sdtEndPr/>
          <w:sdtContent>
            <w:tc>
              <w:tcPr>
                <w:tcW w:w="3402" w:type="dxa"/>
                <w:tcBorders>
                  <w:top w:val="single" w:sz="4" w:space="0" w:color="auto"/>
                  <w:bottom w:val="single" w:sz="4" w:space="0" w:color="auto"/>
                </w:tcBorders>
                <w:vAlign w:val="bottom"/>
              </w:tcPr>
              <w:p w14:paraId="52CCC698" w14:textId="2BD77796" w:rsidR="00FA012B" w:rsidRPr="0004495C" w:rsidRDefault="00D72F62" w:rsidP="00FA012B">
                <w:pPr>
                  <w:rPr>
                    <w:rFonts w:ascii="Segoe UI" w:hAnsi="Segoe UI" w:cs="Segoe UI"/>
                  </w:rPr>
                </w:pPr>
                <w:r>
                  <w:rPr>
                    <w:rStyle w:val="Platzhaltertext"/>
                  </w:rPr>
                  <w:t>Tel direkt Fachvorgesetzter</w:t>
                </w:r>
              </w:p>
            </w:tc>
          </w:sdtContent>
        </w:sdt>
        <w:tc>
          <w:tcPr>
            <w:tcW w:w="222" w:type="dxa"/>
          </w:tcPr>
          <w:p w14:paraId="14EB871E" w14:textId="77777777" w:rsidR="00FA012B" w:rsidRPr="0004495C" w:rsidRDefault="00FA012B" w:rsidP="001E1DED">
            <w:pPr>
              <w:ind w:left="-53"/>
              <w:rPr>
                <w:rFonts w:ascii="Segoe UI" w:hAnsi="Segoe UI" w:cs="Segoe UI"/>
              </w:rPr>
            </w:pPr>
          </w:p>
        </w:tc>
        <w:tc>
          <w:tcPr>
            <w:tcW w:w="1077" w:type="dxa"/>
            <w:vAlign w:val="bottom"/>
          </w:tcPr>
          <w:p w14:paraId="2AAB51D5" w14:textId="77777777" w:rsidR="00FA012B" w:rsidRPr="0004495C" w:rsidRDefault="00FA012B" w:rsidP="001E1DED">
            <w:pPr>
              <w:ind w:left="-53"/>
              <w:rPr>
                <w:rFonts w:ascii="Segoe UI" w:hAnsi="Segoe UI" w:cs="Segoe UI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vAlign w:val="bottom"/>
          </w:tcPr>
          <w:p w14:paraId="096F1A3F" w14:textId="77777777" w:rsidR="00FA012B" w:rsidRPr="0004495C" w:rsidRDefault="00FA012B" w:rsidP="00224CE6">
            <w:pPr>
              <w:ind w:left="-53"/>
              <w:rPr>
                <w:rFonts w:ascii="Segoe UI" w:hAnsi="Segoe UI" w:cs="Segoe UI"/>
              </w:rPr>
            </w:pPr>
          </w:p>
        </w:tc>
      </w:tr>
    </w:tbl>
    <w:p w14:paraId="2A4A9662" w14:textId="77777777" w:rsidR="00FB4F0D" w:rsidRDefault="00FB4F0D" w:rsidP="005E159E">
      <w:pPr>
        <w:rPr>
          <w:rFonts w:ascii="Segoe UI" w:hAnsi="Segoe UI" w:cs="Segoe UI"/>
        </w:rPr>
      </w:pPr>
    </w:p>
    <w:p w14:paraId="4B6B1A1D" w14:textId="77777777" w:rsidR="00ED2F85" w:rsidRPr="0004495C" w:rsidRDefault="00ED2F85" w:rsidP="005E159E">
      <w:pPr>
        <w:rPr>
          <w:rFonts w:ascii="Segoe UI" w:hAnsi="Segoe UI" w:cs="Segoe UI"/>
        </w:rPr>
      </w:pPr>
    </w:p>
    <w:p w14:paraId="367531BF" w14:textId="1CDC9258" w:rsidR="00FA012B" w:rsidRPr="006E7141" w:rsidRDefault="00D72F62" w:rsidP="00FA012B">
      <w:pPr>
        <w:rPr>
          <w:rFonts w:ascii="Segoe UI" w:hAnsi="Segoe UI" w:cs="Segoe UI"/>
        </w:rPr>
      </w:pPr>
      <w:r w:rsidRPr="00D72F62">
        <w:rPr>
          <w:rFonts w:ascii="Segoe UI" w:hAnsi="Segoe UI" w:cs="Segoe UI"/>
          <w:b/>
        </w:rPr>
        <w:t xml:space="preserve">Der Kandidat / die Kandidatin absolviert die Prüfungsposition 3 (Arbeitsprobe) gemäss </w:t>
      </w:r>
      <w:r w:rsidRPr="00D72F62">
        <w:rPr>
          <w:rFonts w:ascii="Segoe UI" w:hAnsi="Segoe UI" w:cs="Segoe UI"/>
          <w:b/>
        </w:rPr>
        <w:br/>
        <w:t>Art. 18 der Bildungsverordnung Zeichnerin/Zeichner EFZ mit CAD.</w:t>
      </w:r>
      <w:r w:rsidR="00FA012B" w:rsidRPr="006E7141">
        <w:rPr>
          <w:rFonts w:ascii="Segoe UI" w:hAnsi="Segoe UI" w:cs="Segoe UI"/>
        </w:rPr>
        <w:t xml:space="preserve"> (</w:t>
      </w:r>
      <w:r w:rsidR="00ED2F85" w:rsidRPr="006E7141">
        <w:rPr>
          <w:rFonts w:ascii="Segoe UI" w:hAnsi="Segoe UI" w:cs="Segoe UI"/>
        </w:rPr>
        <w:t xml:space="preserve">Zutreffendes </w:t>
      </w:r>
      <w:r w:rsidR="00FA012B" w:rsidRPr="006E7141">
        <w:rPr>
          <w:rFonts w:ascii="Segoe UI" w:hAnsi="Segoe UI" w:cs="Segoe UI"/>
        </w:rPr>
        <w:t>bitte ankreuzen)</w:t>
      </w:r>
    </w:p>
    <w:p w14:paraId="490235BE" w14:textId="77777777" w:rsidR="00BB655C" w:rsidRDefault="00BB655C" w:rsidP="00BB655C">
      <w:pPr>
        <w:rPr>
          <w:rFonts w:ascii="Segoe UI" w:hAnsi="Segoe UI" w:cs="Segoe UI"/>
        </w:rPr>
      </w:pPr>
    </w:p>
    <w:p w14:paraId="6D295A1A" w14:textId="3B96965E" w:rsidR="00D72F62" w:rsidRPr="00D72F62" w:rsidRDefault="00D72F62" w:rsidP="00D72F62">
      <w:pPr>
        <w:tabs>
          <w:tab w:val="left" w:pos="1985"/>
        </w:tabs>
        <w:rPr>
          <w:rFonts w:ascii="Segoe UI" w:hAnsi="Segoe UI" w:cs="Segoe UI"/>
        </w:rPr>
      </w:pPr>
      <w:r w:rsidRPr="00D72F62">
        <w:rPr>
          <w:rFonts w:ascii="Segoe UI" w:hAnsi="Segoe UI" w:cs="Segoe UI"/>
        </w:rPr>
        <w:t>Software/Version</w:t>
      </w:r>
      <w:r>
        <w:rPr>
          <w:rFonts w:ascii="Segoe UI" w:hAnsi="Segoe UI" w:cs="Segoe UI"/>
        </w:rPr>
        <w:t>:</w:t>
      </w:r>
      <w:r>
        <w:rPr>
          <w:rFonts w:ascii="Segoe UI" w:hAnsi="Segoe UI" w:cs="Segoe UI"/>
        </w:rPr>
        <w:tab/>
      </w:r>
      <w:sdt>
        <w:sdtPr>
          <w:rPr>
            <w:rFonts w:ascii="Segoe UI" w:hAnsi="Segoe UI" w:cs="Segoe UI"/>
          </w:rPr>
          <w:id w:val="1738363693"/>
          <w:placeholder>
            <w:docPart w:val="FEAD4E8F35E7486E9EF2FE18D34A369E"/>
          </w:placeholder>
          <w:showingPlcHdr/>
          <w:text/>
        </w:sdtPr>
        <w:sdtEndPr/>
        <w:sdtContent>
          <w:r>
            <w:rPr>
              <w:rStyle w:val="Platzhaltertext"/>
            </w:rPr>
            <w:t>Software/Version</w:t>
          </w:r>
        </w:sdtContent>
      </w:sdt>
    </w:p>
    <w:p w14:paraId="4EF07792" w14:textId="77777777" w:rsidR="00D72F62" w:rsidRPr="00D72F62" w:rsidRDefault="00D72F62" w:rsidP="00BB655C">
      <w:pPr>
        <w:rPr>
          <w:rFonts w:ascii="Segoe UI" w:hAnsi="Segoe UI" w:cs="Segoe UI"/>
        </w:rPr>
      </w:pPr>
    </w:p>
    <w:p w14:paraId="4CE85AD7" w14:textId="08F1C047" w:rsidR="00D72F62" w:rsidRPr="00D72F62" w:rsidRDefault="00D72F62" w:rsidP="00BB655C">
      <w:pPr>
        <w:rPr>
          <w:rFonts w:ascii="Segoe UI" w:hAnsi="Segoe UI" w:cs="Segoe UI"/>
        </w:rPr>
      </w:pPr>
      <w:r w:rsidRPr="00D72F62">
        <w:rPr>
          <w:rFonts w:ascii="Segoe UI" w:hAnsi="Segoe UI" w:cs="Segoe UI"/>
        </w:rPr>
        <w:t>Der Kandidat / die Kandidatin wählt in der Prüfungsposition 5 folgendes Vertiefungsgebiet:</w:t>
      </w:r>
    </w:p>
    <w:p w14:paraId="2E74852F" w14:textId="77777777" w:rsidR="00D72F62" w:rsidRPr="00D72F62" w:rsidRDefault="00D72F62" w:rsidP="00BB655C">
      <w:pPr>
        <w:rPr>
          <w:rFonts w:ascii="Segoe UI" w:hAnsi="Segoe UI" w:cs="Segoe UI"/>
        </w:rPr>
      </w:pPr>
    </w:p>
    <w:p w14:paraId="74D48D31" w14:textId="4EFC6C1F" w:rsidR="00A92F36" w:rsidRPr="00D72F62" w:rsidRDefault="00017840" w:rsidP="00ED2F85">
      <w:pPr>
        <w:tabs>
          <w:tab w:val="left" w:pos="284"/>
          <w:tab w:val="left" w:pos="426"/>
          <w:tab w:val="left" w:pos="851"/>
        </w:tabs>
        <w:rPr>
          <w:rFonts w:ascii="Segoe UI" w:hAnsi="Segoe UI" w:cs="Segoe UI"/>
        </w:rPr>
      </w:pPr>
      <w:sdt>
        <w:sdtPr>
          <w:rPr>
            <w:rFonts w:ascii="Segoe UI" w:hAnsi="Segoe UI" w:cs="Segoe UI"/>
          </w:rPr>
          <w:id w:val="-10517679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13B2" w:rsidRPr="00D72F62">
            <w:rPr>
              <w:rFonts w:ascii="Segoe UI Symbol" w:eastAsia="MS Gothic" w:hAnsi="Segoe UI Symbol" w:cs="Segoe UI Symbol"/>
            </w:rPr>
            <w:t>☐</w:t>
          </w:r>
        </w:sdtContent>
      </w:sdt>
      <w:r w:rsidR="00A92F36" w:rsidRPr="00D72F62">
        <w:rPr>
          <w:rFonts w:ascii="Segoe UI" w:hAnsi="Segoe UI" w:cs="Segoe UI"/>
        </w:rPr>
        <w:t xml:space="preserve"> </w:t>
      </w:r>
      <w:r w:rsidR="00ED2F85" w:rsidRPr="00D72F62">
        <w:rPr>
          <w:rFonts w:ascii="Segoe UI" w:hAnsi="Segoe UI" w:cs="Segoe UI"/>
        </w:rPr>
        <w:tab/>
      </w:r>
      <w:r w:rsidR="00D72F62" w:rsidRPr="00D72F62">
        <w:rPr>
          <w:rFonts w:ascii="Segoe UI" w:hAnsi="Segoe UI" w:cs="Segoe UI"/>
        </w:rPr>
        <w:t>Gestalten</w:t>
      </w:r>
    </w:p>
    <w:p w14:paraId="19398278" w14:textId="2192AFA8" w:rsidR="00A92F36" w:rsidRPr="00D72F62" w:rsidRDefault="00017840" w:rsidP="00ED2F85">
      <w:pPr>
        <w:tabs>
          <w:tab w:val="left" w:pos="284"/>
          <w:tab w:val="left" w:pos="426"/>
          <w:tab w:val="left" w:pos="851"/>
        </w:tabs>
        <w:rPr>
          <w:rFonts w:ascii="Segoe UI" w:hAnsi="Segoe UI" w:cs="Segoe UI"/>
        </w:rPr>
      </w:pPr>
      <w:sdt>
        <w:sdtPr>
          <w:rPr>
            <w:rFonts w:ascii="Segoe UI" w:hAnsi="Segoe UI" w:cs="Segoe UI"/>
          </w:rPr>
          <w:id w:val="-14411476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2F36" w:rsidRPr="00D72F62">
            <w:rPr>
              <w:rFonts w:ascii="Segoe UI Symbol" w:eastAsia="MS Gothic" w:hAnsi="Segoe UI Symbol" w:cs="Segoe UI Symbol"/>
            </w:rPr>
            <w:t>☐</w:t>
          </w:r>
        </w:sdtContent>
      </w:sdt>
      <w:r w:rsidR="00A92F36" w:rsidRPr="00D72F62">
        <w:rPr>
          <w:rFonts w:ascii="Segoe UI" w:hAnsi="Segoe UI" w:cs="Segoe UI"/>
        </w:rPr>
        <w:t xml:space="preserve"> </w:t>
      </w:r>
      <w:r w:rsidR="00ED2F85" w:rsidRPr="00D72F62">
        <w:rPr>
          <w:rFonts w:ascii="Segoe UI" w:hAnsi="Segoe UI" w:cs="Segoe UI"/>
        </w:rPr>
        <w:tab/>
      </w:r>
      <w:r w:rsidR="00D72F62" w:rsidRPr="00D72F62">
        <w:rPr>
          <w:rFonts w:ascii="Segoe UI" w:hAnsi="Segoe UI" w:cs="Segoe UI"/>
        </w:rPr>
        <w:t>Konstruktion</w:t>
      </w:r>
    </w:p>
    <w:p w14:paraId="2FB3AB72" w14:textId="3342A416" w:rsidR="00D81A09" w:rsidRPr="00D72F62" w:rsidRDefault="00017840" w:rsidP="00D72F62">
      <w:pPr>
        <w:tabs>
          <w:tab w:val="left" w:pos="284"/>
          <w:tab w:val="left" w:pos="426"/>
          <w:tab w:val="left" w:pos="851"/>
        </w:tabs>
        <w:rPr>
          <w:rFonts w:ascii="Segoe UI" w:hAnsi="Segoe UI" w:cs="Segoe UI"/>
        </w:rPr>
      </w:pPr>
      <w:sdt>
        <w:sdtPr>
          <w:rPr>
            <w:rFonts w:ascii="Segoe UI" w:hAnsi="Segoe UI" w:cs="Segoe UI"/>
          </w:rPr>
          <w:id w:val="7083733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2F36" w:rsidRPr="00D72F62">
            <w:rPr>
              <w:rFonts w:ascii="Segoe UI Symbol" w:eastAsia="MS Gothic" w:hAnsi="Segoe UI Symbol" w:cs="Segoe UI Symbol"/>
            </w:rPr>
            <w:t>☐</w:t>
          </w:r>
        </w:sdtContent>
      </w:sdt>
      <w:r w:rsidR="00A92F36" w:rsidRPr="00D72F62">
        <w:rPr>
          <w:rFonts w:ascii="Segoe UI" w:hAnsi="Segoe UI" w:cs="Segoe UI"/>
        </w:rPr>
        <w:t xml:space="preserve"> </w:t>
      </w:r>
      <w:r w:rsidR="00ED2F85" w:rsidRPr="00D72F62">
        <w:rPr>
          <w:rFonts w:ascii="Segoe UI" w:hAnsi="Segoe UI" w:cs="Segoe UI"/>
        </w:rPr>
        <w:tab/>
      </w:r>
      <w:r w:rsidR="00D72F62" w:rsidRPr="00D72F62">
        <w:rPr>
          <w:rFonts w:ascii="Segoe UI" w:hAnsi="Segoe UI" w:cs="Segoe UI"/>
        </w:rPr>
        <w:t>Realisierung</w:t>
      </w:r>
    </w:p>
    <w:p w14:paraId="244AEDEA" w14:textId="77777777" w:rsidR="00D72F62" w:rsidRPr="006E7141" w:rsidRDefault="00D72F62" w:rsidP="00D72F62">
      <w:pPr>
        <w:tabs>
          <w:tab w:val="left" w:pos="284"/>
          <w:tab w:val="left" w:pos="426"/>
          <w:tab w:val="left" w:pos="851"/>
        </w:tabs>
        <w:rPr>
          <w:rFonts w:ascii="Segoe UI" w:hAnsi="Segoe UI" w:cs="Segoe UI"/>
        </w:rPr>
      </w:pPr>
    </w:p>
    <w:p w14:paraId="2ED3143E" w14:textId="77777777" w:rsidR="00ED2F85" w:rsidRPr="006E7141" w:rsidRDefault="00ED2F85" w:rsidP="0037692E">
      <w:pPr>
        <w:rPr>
          <w:rFonts w:ascii="Segoe UI" w:hAnsi="Segoe UI" w:cs="Segoe UI"/>
        </w:rPr>
      </w:pPr>
    </w:p>
    <w:p w14:paraId="3444C1BF" w14:textId="77777777" w:rsidR="009E78DE" w:rsidRDefault="009E78DE" w:rsidP="009E78DE">
      <w:pPr>
        <w:pStyle w:val="Textkrper"/>
        <w:rPr>
          <w:rFonts w:ascii="Segoe UI" w:hAnsi="Segoe UI" w:cs="Segoe UI"/>
          <w:b/>
          <w:kern w:val="10"/>
          <w:szCs w:val="22"/>
          <w:lang w:eastAsia="de-CH"/>
        </w:rPr>
      </w:pPr>
      <w:bookmarkStart w:id="1" w:name="_Hlk177369301"/>
      <w:r>
        <w:rPr>
          <w:rFonts w:ascii="Segoe UI" w:hAnsi="Segoe UI" w:cs="Segoe UI"/>
          <w:b/>
          <w:kern w:val="10"/>
          <w:szCs w:val="22"/>
          <w:lang w:eastAsia="de-CH"/>
        </w:rPr>
        <w:t xml:space="preserve">Bitte reichen Sie das aufgefüllte Formular online mit der Anmeldung oder nachträglich per E-Mail an </w:t>
      </w:r>
      <w:hyperlink r:id="rId15" w:history="1">
        <w:r>
          <w:rPr>
            <w:rStyle w:val="Hyperlink"/>
            <w:rFonts w:ascii="Segoe UI" w:hAnsi="Segoe UI" w:cs="Segoe UI"/>
            <w:b/>
            <w:szCs w:val="22"/>
            <w:lang w:eastAsia="de-CH"/>
          </w:rPr>
          <w:t>berufsbildung@ow.ch</w:t>
        </w:r>
      </w:hyperlink>
      <w:r>
        <w:rPr>
          <w:rFonts w:ascii="Segoe UI" w:hAnsi="Segoe UI" w:cs="Segoe UI"/>
          <w:b/>
          <w:kern w:val="10"/>
          <w:szCs w:val="22"/>
          <w:lang w:eastAsia="de-CH"/>
        </w:rPr>
        <w:t xml:space="preserve"> ein.</w:t>
      </w:r>
    </w:p>
    <w:bookmarkEnd w:id="1"/>
    <w:p w14:paraId="1E6B4537" w14:textId="51B1FD06" w:rsidR="000268B8" w:rsidRPr="006E7141" w:rsidRDefault="000268B8" w:rsidP="009E78DE">
      <w:pPr>
        <w:rPr>
          <w:rFonts w:ascii="Segoe UI" w:hAnsi="Segoe UI" w:cs="Segoe UI"/>
          <w:b/>
        </w:rPr>
      </w:pPr>
    </w:p>
    <w:sectPr w:rsidR="000268B8" w:rsidRPr="006E7141" w:rsidSect="006A6A67">
      <w:headerReference w:type="default" r:id="rId16"/>
      <w:footerReference w:type="default" r:id="rId17"/>
      <w:headerReference w:type="first" r:id="rId18"/>
      <w:footerReference w:type="first" r:id="rId19"/>
      <w:type w:val="continuous"/>
      <w:pgSz w:w="11906" w:h="16838" w:code="9"/>
      <w:pgMar w:top="1418" w:right="707" w:bottom="284" w:left="1134" w:header="567" w:footer="4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7AD9DD" w14:textId="77777777" w:rsidR="00515027" w:rsidRPr="005E159E" w:rsidRDefault="00515027">
      <w:r w:rsidRPr="005E159E">
        <w:separator/>
      </w:r>
    </w:p>
  </w:endnote>
  <w:endnote w:type="continuationSeparator" w:id="0">
    <w:p w14:paraId="2B8C3556" w14:textId="77777777" w:rsidR="00515027" w:rsidRPr="005E159E" w:rsidRDefault="00515027">
      <w:r w:rsidRPr="005E159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0EB4E" w14:textId="49F4DE82" w:rsidR="00165C5E" w:rsidRPr="00FF773A" w:rsidRDefault="00165C5E" w:rsidP="00FF773A">
    <w:pPr>
      <w:pStyle w:val="Fuzeile"/>
      <w:ind w:left="-426"/>
      <w:rPr>
        <w:rFonts w:ascii="Segoe UI" w:hAnsi="Segoe UI" w:cs="Segoe U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4E6A5" w14:textId="77777777" w:rsidR="005F6B2D" w:rsidRDefault="005F6B2D">
    <w:pPr>
      <w:rPr>
        <w:sz w:val="2"/>
      </w:rPr>
    </w:pPr>
  </w:p>
  <w:tbl>
    <w:tblPr>
      <w:tblW w:w="9128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6177"/>
      <w:gridCol w:w="2951"/>
    </w:tblGrid>
    <w:tr w:rsidR="00943293" w14:paraId="512807B0" w14:textId="77777777" w:rsidTr="005D0B28">
      <w:tc>
        <w:tcPr>
          <w:tcW w:w="6177" w:type="dxa"/>
          <w:vAlign w:val="center"/>
        </w:tcPr>
        <w:p w14:paraId="592126B9" w14:textId="4E154876" w:rsidR="005F6B2D" w:rsidRPr="007970F5" w:rsidRDefault="00700A87" w:rsidP="00C22A5F">
          <w:pPr>
            <w:pStyle w:val="Fusszeile"/>
            <w:rPr>
              <w:lang w:val="en-US"/>
            </w:rPr>
          </w:pPr>
          <w:r w:rsidRPr="00F82120">
            <w:fldChar w:fldCharType="begin"/>
          </w:r>
          <w:r w:rsidRPr="007970F5">
            <w:rPr>
              <w:lang w:val="en-US" w:eastAsia="de-DE"/>
            </w:rPr>
            <w:instrText xml:space="preserve"> IF </w:instrText>
          </w:r>
          <w:r w:rsidRPr="00F82120">
            <w:fldChar w:fldCharType="begin"/>
          </w:r>
          <w:r w:rsidRPr="007970F5">
            <w:rPr>
              <w:lang w:val="en-US" w:eastAsia="de-DE"/>
            </w:rPr>
            <w:instrText xml:space="preserve"> DOCPROPERTY "CMIdata.G_Signatur"\*CHARFORMAT </w:instrText>
          </w:r>
          <w:r w:rsidRPr="00F82120">
            <w:fldChar w:fldCharType="end"/>
          </w:r>
          <w:r w:rsidRPr="007970F5">
            <w:rPr>
              <w:lang w:val="en-US" w:eastAsia="de-DE"/>
            </w:rPr>
            <w:instrText xml:space="preserve"> = "" "</w:instrText>
          </w:r>
          <w:r w:rsidRPr="00F82120">
            <w:fldChar w:fldCharType="begin"/>
          </w:r>
          <w:r w:rsidRPr="007970F5">
            <w:rPr>
              <w:lang w:val="en-US" w:eastAsia="de-DE"/>
            </w:rPr>
            <w:instrText xml:space="preserve"> IF </w:instrText>
          </w:r>
          <w:r w:rsidRPr="00F82120">
            <w:fldChar w:fldCharType="begin"/>
          </w:r>
          <w:r w:rsidRPr="007970F5">
            <w:rPr>
              <w:lang w:val="en-US" w:eastAsia="de-DE"/>
            </w:rPr>
            <w:instrText xml:space="preserve"> DOCPROPERTY "CMIdata.G_Laufnummer"\*CHARFORMAT </w:instrText>
          </w:r>
          <w:r w:rsidRPr="00F82120">
            <w:fldChar w:fldCharType="end"/>
          </w:r>
          <w:r w:rsidRPr="007970F5">
            <w:rPr>
              <w:lang w:val="en-US" w:eastAsia="de-DE"/>
            </w:rPr>
            <w:instrText xml:space="preserve"> = "" "" "</w:instrText>
          </w:r>
          <w:r w:rsidRPr="00F82120">
            <w:fldChar w:fldCharType="begin"/>
          </w:r>
          <w:r w:rsidRPr="007970F5">
            <w:rPr>
              <w:lang w:val="en-US" w:eastAsia="de-DE"/>
            </w:rPr>
            <w:instrText xml:space="preserve"> DOCPROPERTY "CMIdata.G_Laufnummer"\*CHARFORMAT </w:instrText>
          </w:r>
          <w:r w:rsidRPr="00F82120">
            <w:fldChar w:fldCharType="separate"/>
          </w:r>
          <w:r w:rsidRPr="007970F5">
            <w:rPr>
              <w:lang w:val="en-US" w:eastAsia="de-DE"/>
            </w:rPr>
            <w:instrText>CMIdata.G_Laufnummer</w:instrText>
          </w:r>
          <w:r w:rsidRPr="00F82120">
            <w:fldChar w:fldCharType="end"/>
          </w:r>
          <w:r w:rsidRPr="007970F5">
            <w:rPr>
              <w:lang w:val="en-US" w:eastAsia="de-DE"/>
            </w:rPr>
            <w:instrText xml:space="preserve"> / </w:instrText>
          </w:r>
          <w:r w:rsidRPr="00F82120">
            <w:fldChar w:fldCharType="begin"/>
          </w:r>
          <w:r w:rsidRPr="007970F5">
            <w:rPr>
              <w:lang w:val="en-US" w:eastAsia="de-DE"/>
            </w:rPr>
            <w:instrText xml:space="preserve"> DOCPROPERTY "CMIdata.Dok_Titel"\*CHARFORMAT </w:instrText>
          </w:r>
          <w:r w:rsidRPr="00F82120">
            <w:fldChar w:fldCharType="separate"/>
          </w:r>
          <w:r w:rsidRPr="007970F5">
            <w:rPr>
              <w:lang w:val="en-US" w:eastAsia="de-DE"/>
            </w:rPr>
            <w:instrText>CMIdata.Dok_Titel</w:instrText>
          </w:r>
          <w:r w:rsidRPr="00F82120">
            <w:fldChar w:fldCharType="end"/>
          </w:r>
          <w:r w:rsidRPr="007970F5">
            <w:rPr>
              <w:lang w:val="en-US" w:eastAsia="de-DE"/>
            </w:rPr>
            <w:instrText xml:space="preserve">" \* MERGEFORMAT </w:instrText>
          </w:r>
          <w:r w:rsidRPr="00F82120">
            <w:fldChar w:fldCharType="end"/>
          </w:r>
          <w:r w:rsidRPr="007970F5">
            <w:rPr>
              <w:lang w:val="en-US" w:eastAsia="de-DE"/>
            </w:rPr>
            <w:instrText>" "</w:instrText>
          </w:r>
          <w:r w:rsidRPr="00F82120">
            <w:fldChar w:fldCharType="begin"/>
          </w:r>
          <w:r w:rsidRPr="007970F5">
            <w:rPr>
              <w:lang w:val="en-US" w:eastAsia="de-DE"/>
            </w:rPr>
            <w:instrText xml:space="preserve"> DOCPROPERTY "CMIdata.G_Signatur"\*CHARFORMAT </w:instrText>
          </w:r>
          <w:r w:rsidRPr="00F82120">
            <w:fldChar w:fldCharType="separate"/>
          </w:r>
          <w:r>
            <w:rPr>
              <w:lang w:val="en-US" w:eastAsia="de-DE"/>
            </w:rPr>
            <w:instrText>CMIdata.G_Signatur</w:instrText>
          </w:r>
          <w:r w:rsidRPr="00F82120">
            <w:fldChar w:fldCharType="end"/>
          </w:r>
          <w:r w:rsidRPr="007970F5">
            <w:rPr>
              <w:lang w:val="en-US" w:eastAsia="de-DE"/>
            </w:rPr>
            <w:instrText xml:space="preserve"> / </w:instrText>
          </w:r>
          <w:r w:rsidRPr="00F82120">
            <w:fldChar w:fldCharType="begin"/>
          </w:r>
          <w:r w:rsidRPr="007970F5">
            <w:rPr>
              <w:lang w:val="en-US" w:eastAsia="de-DE"/>
            </w:rPr>
            <w:instrText xml:space="preserve"> DOCPROPERTY "CMIdata.Dok_Titel"\*CHARFORMAT </w:instrText>
          </w:r>
          <w:r w:rsidRPr="00F82120">
            <w:fldChar w:fldCharType="separate"/>
          </w:r>
          <w:r>
            <w:rPr>
              <w:lang w:val="en-US" w:eastAsia="de-DE"/>
            </w:rPr>
            <w:instrText>CMIdata.Dok_Titel</w:instrText>
          </w:r>
          <w:r w:rsidRPr="00F82120">
            <w:fldChar w:fldCharType="end"/>
          </w:r>
          <w:r w:rsidRPr="007970F5">
            <w:rPr>
              <w:lang w:val="en-US" w:eastAsia="de-DE"/>
            </w:rPr>
            <w:instrText xml:space="preserve">" \* MERGEFORMAT </w:instrText>
          </w:r>
          <w:r w:rsidRPr="00F82120">
            <w:fldChar w:fldCharType="end"/>
          </w:r>
        </w:p>
      </w:tc>
      <w:tc>
        <w:tcPr>
          <w:tcW w:w="2951" w:type="dxa"/>
        </w:tcPr>
        <w:p w14:paraId="67D77ECA" w14:textId="3D092CC0" w:rsidR="005F6B2D" w:rsidRPr="00F82120" w:rsidRDefault="00700A87" w:rsidP="00C22A5F">
          <w:pPr>
            <w:pStyle w:val="Fusszeile-Seite"/>
            <w:rPr>
              <w:lang w:eastAsia="de-DE"/>
            </w:rPr>
          </w:pPr>
          <w:r w:rsidRPr="00F82120">
            <w:rPr>
              <w:lang w:eastAsia="de-DE"/>
            </w:rPr>
            <w:fldChar w:fldCharType="begin"/>
          </w:r>
          <w:r w:rsidRPr="00F82120">
            <w:rPr>
              <w:lang w:eastAsia="de-DE"/>
            </w:rPr>
            <w:instrText xml:space="preserve"> DOCPROPERTY "Doc.Page"\*CHARFORMAT </w:instrText>
          </w:r>
          <w:r w:rsidRPr="00F82120">
            <w:rPr>
              <w:lang w:eastAsia="de-DE"/>
            </w:rPr>
            <w:fldChar w:fldCharType="separate"/>
          </w:r>
          <w:r w:rsidR="00A92F36">
            <w:rPr>
              <w:lang w:eastAsia="de-DE"/>
            </w:rPr>
            <w:t>Seite</w:t>
          </w:r>
          <w:r w:rsidRPr="00F82120">
            <w:rPr>
              <w:lang w:eastAsia="de-DE"/>
            </w:rPr>
            <w:fldChar w:fldCharType="end"/>
          </w:r>
          <w:r w:rsidRPr="00F82120">
            <w:rPr>
              <w:lang w:eastAsia="de-DE"/>
            </w:rPr>
            <w:t xml:space="preserve"> </w:t>
          </w:r>
          <w:r w:rsidRPr="00F82120">
            <w:rPr>
              <w:lang w:eastAsia="de-DE"/>
            </w:rPr>
            <w:fldChar w:fldCharType="begin"/>
          </w:r>
          <w:r w:rsidRPr="00F82120">
            <w:rPr>
              <w:lang w:eastAsia="de-DE"/>
            </w:rPr>
            <w:instrText xml:space="preserve"> PAGE </w:instrText>
          </w:r>
          <w:r w:rsidRPr="00F82120">
            <w:rPr>
              <w:lang w:eastAsia="de-DE"/>
            </w:rPr>
            <w:fldChar w:fldCharType="separate"/>
          </w:r>
          <w:r w:rsidR="00165C5E">
            <w:rPr>
              <w:noProof/>
              <w:lang w:eastAsia="de-DE"/>
            </w:rPr>
            <w:t>2</w:t>
          </w:r>
          <w:r w:rsidRPr="00F82120">
            <w:rPr>
              <w:lang w:eastAsia="de-DE"/>
            </w:rPr>
            <w:fldChar w:fldCharType="end"/>
          </w:r>
          <w:r w:rsidRPr="00F82120">
            <w:rPr>
              <w:lang w:eastAsia="de-DE"/>
            </w:rPr>
            <w:t xml:space="preserve"> </w:t>
          </w:r>
          <w:r w:rsidRPr="00F82120">
            <w:rPr>
              <w:lang w:eastAsia="de-DE"/>
            </w:rPr>
            <w:fldChar w:fldCharType="begin"/>
          </w:r>
          <w:r w:rsidRPr="00F82120">
            <w:rPr>
              <w:lang w:eastAsia="de-DE"/>
            </w:rPr>
            <w:instrText xml:space="preserve"> DOCPROPERTY "Doc.of"\*CHARFORMAT </w:instrText>
          </w:r>
          <w:r w:rsidRPr="00F82120">
            <w:rPr>
              <w:lang w:eastAsia="de-DE"/>
            </w:rPr>
            <w:fldChar w:fldCharType="separate"/>
          </w:r>
          <w:r w:rsidR="00A92F36">
            <w:rPr>
              <w:lang w:eastAsia="de-DE"/>
            </w:rPr>
            <w:t>von</w:t>
          </w:r>
          <w:r w:rsidRPr="00F82120">
            <w:rPr>
              <w:lang w:eastAsia="de-DE"/>
            </w:rPr>
            <w:fldChar w:fldCharType="end"/>
          </w:r>
          <w:r w:rsidRPr="00F82120">
            <w:rPr>
              <w:lang w:eastAsia="de-DE"/>
            </w:rPr>
            <w:t xml:space="preserve"> </w:t>
          </w:r>
          <w:r w:rsidRPr="00F82120">
            <w:rPr>
              <w:lang w:eastAsia="de-DE"/>
            </w:rPr>
            <w:fldChar w:fldCharType="begin"/>
          </w:r>
          <w:r w:rsidRPr="00F82120">
            <w:rPr>
              <w:lang w:eastAsia="de-DE"/>
            </w:rPr>
            <w:instrText xml:space="preserve"> SECTIONPAGES  </w:instrText>
          </w:r>
          <w:r w:rsidRPr="00F82120">
            <w:rPr>
              <w:lang w:eastAsia="de-DE"/>
            </w:rPr>
            <w:fldChar w:fldCharType="separate"/>
          </w:r>
          <w:r w:rsidR="00ED2F85">
            <w:rPr>
              <w:noProof/>
              <w:lang w:eastAsia="de-DE"/>
            </w:rPr>
            <w:t>2</w:t>
          </w:r>
          <w:r w:rsidRPr="00F82120">
            <w:rPr>
              <w:lang w:eastAsia="de-DE"/>
            </w:rPr>
            <w:fldChar w:fldCharType="end"/>
          </w:r>
        </w:p>
      </w:tc>
    </w:tr>
    <w:tr w:rsidR="00943293" w14:paraId="1E245AFD" w14:textId="77777777" w:rsidTr="005D0B28">
      <w:tc>
        <w:tcPr>
          <w:tcW w:w="6177" w:type="dxa"/>
          <w:vAlign w:val="center"/>
        </w:tcPr>
        <w:p w14:paraId="07BBD1E5" w14:textId="77777777" w:rsidR="005F6B2D" w:rsidRPr="00B97F1C" w:rsidRDefault="005F6B2D" w:rsidP="009500C4">
          <w:pPr>
            <w:pStyle w:val="Fusszeile-Pfad"/>
            <w:rPr>
              <w:lang w:eastAsia="de-DE"/>
            </w:rPr>
          </w:pPr>
          <w:bookmarkStart w:id="2" w:name="FusszeileFolgeseiten" w:colFirst="0" w:colLast="0"/>
        </w:p>
      </w:tc>
      <w:tc>
        <w:tcPr>
          <w:tcW w:w="2951" w:type="dxa"/>
        </w:tcPr>
        <w:p w14:paraId="4B6FE155" w14:textId="77777777" w:rsidR="005F6B2D" w:rsidRPr="009500C4" w:rsidRDefault="005F6B2D" w:rsidP="003D3E87">
          <w:pPr>
            <w:jc w:val="right"/>
            <w:rPr>
              <w:sz w:val="2"/>
              <w:szCs w:val="2"/>
              <w:lang w:eastAsia="de-DE"/>
            </w:rPr>
          </w:pPr>
        </w:p>
      </w:tc>
    </w:tr>
    <w:bookmarkEnd w:id="2"/>
  </w:tbl>
  <w:p w14:paraId="73C35EF8" w14:textId="77777777" w:rsidR="005F6B2D" w:rsidRDefault="005F6B2D">
    <w:pPr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224AD" w14:textId="2826E025" w:rsidR="005F6B2D" w:rsidRPr="00F90705" w:rsidRDefault="00700A87">
    <w:r>
      <w:fldChar w:fldCharType="begin"/>
    </w:r>
    <w:r w:rsidRPr="00F90705">
      <w:instrText xml:space="preserve"> if </w:instrText>
    </w:r>
    <w:r>
      <w:fldChar w:fldCharType="begin"/>
    </w:r>
    <w:r w:rsidRPr="00F90705">
      <w:instrText xml:space="preserve"> DOCPROPERTY "Outputprofile.Internal.Draft"\*CHARFORMAT \&lt;OawJumpToField value=0/&gt;</w:instrText>
    </w:r>
    <w:r>
      <w:fldChar w:fldCharType="separate"/>
    </w:r>
    <w:r w:rsidR="00A92F36">
      <w:rPr>
        <w:b/>
        <w:bCs/>
        <w:lang w:val="de-DE"/>
      </w:rPr>
      <w:instrText>Fehler! Unbekannter Name für Dokument-Eigenschaft.</w:instrText>
    </w:r>
    <w:r>
      <w:fldChar w:fldCharType="end"/>
    </w:r>
    <w:r w:rsidRPr="00F90705">
      <w:instrText xml:space="preserve"> = "" "" "</w:instrText>
    </w:r>
    <w:r>
      <w:fldChar w:fldCharType="begin"/>
    </w:r>
    <w:r>
      <w:instrText xml:space="preserve"> DATE  \@ "dd.MM.yyyy, HH:mm:ss"  \* CHARFORMAT \&lt;OawJumpToField value=0/&gt;</w:instrText>
    </w:r>
    <w:r>
      <w:fldChar w:fldCharType="separate"/>
    </w:r>
    <w:r w:rsidR="002D6479">
      <w:rPr>
        <w:noProof/>
      </w:rPr>
      <w:instrText>16.09.2024, 08:43:57</w:instrText>
    </w:r>
    <w:r>
      <w:fldChar w:fldCharType="end"/>
    </w:r>
    <w:r w:rsidRPr="00F90705">
      <w:instrText xml:space="preserve">, </w:instrText>
    </w:r>
    <w:r>
      <w:fldChar w:fldCharType="begin"/>
    </w:r>
    <w:r w:rsidRPr="00F90705">
      <w:instrText xml:space="preserve"> FILENAME  \p  \* MERGEFORMAT </w:instrText>
    </w:r>
    <w:r>
      <w:fldChar w:fldCharType="separate"/>
    </w:r>
    <w:r w:rsidR="00A92F36">
      <w:rPr>
        <w:noProof/>
      </w:rPr>
      <w:instrText>\\kt\shares\kthomes\jwyss\Eigene Dokumente\CMIAXIOMA\25d015323cd649c8bc20ed66777d001b\Automatiker EFZ_Automatikerin EFZ.docx</w:instrText>
    </w:r>
    <w:r>
      <w:fldChar w:fldCharType="end"/>
    </w:r>
    <w:r w:rsidRPr="00F90705">
      <w:instrText>" \&lt;OawJumpToField value=0/&gt;</w:instrText>
    </w:r>
    <w:r>
      <w:fldChar w:fldCharType="separate"/>
    </w:r>
    <w:r w:rsidR="002D6479">
      <w:rPr>
        <w:noProof/>
      </w:rPr>
      <w:t>16.09.2024, 08:43:57</w:t>
    </w:r>
    <w:r w:rsidR="002D6479" w:rsidRPr="00F90705">
      <w:rPr>
        <w:noProof/>
      </w:rPr>
      <w:t xml:space="preserve">, </w:t>
    </w:r>
    <w:r w:rsidR="002D6479">
      <w:rPr>
        <w:noProof/>
      </w:rPr>
      <w:t>\\kt\shares\kthomes\jwyss\Eigene Dokumente\CMIAXIOMA\25d015323cd649c8bc20ed66777d001b\Automatiker EFZ_Automatikerin EFZ.docx</w:t>
    </w:r>
    <w:r>
      <w:fldChar w:fldCharType="end"/>
    </w:r>
    <w:r>
      <w:fldChar w:fldCharType="begin"/>
    </w:r>
    <w:r w:rsidRPr="00F90705">
      <w:instrText xml:space="preserve"> if </w:instrText>
    </w:r>
    <w:r>
      <w:fldChar w:fldCharType="begin"/>
    </w:r>
    <w:r w:rsidRPr="00F90705">
      <w:instrText xml:space="preserve"> DOCPROPERTY "Outputprofile.Internal.Original"\*CHARFORMAT \&lt;OawJumpToField value=0/&gt;</w:instrText>
    </w:r>
    <w:r>
      <w:fldChar w:fldCharType="separate"/>
    </w:r>
    <w:r w:rsidR="00A92F36">
      <w:rPr>
        <w:b/>
        <w:bCs/>
        <w:lang w:val="de-DE"/>
      </w:rPr>
      <w:instrText>Fehler! Unbekannter Name für Dokument-Eigenschaft.</w:instrText>
    </w:r>
    <w:r>
      <w:fldChar w:fldCharType="end"/>
    </w:r>
    <w:r w:rsidRPr="00F90705">
      <w:instrText xml:space="preserve"> = "" "" "</w:instrText>
    </w:r>
    <w:r>
      <w:fldChar w:fldCharType="begin"/>
    </w:r>
    <w:r>
      <w:instrText xml:space="preserve"> DATE  \@ "dd.MM.yyyy"  \* CHARFORMAT \&lt;OawJumpToField value=0/&gt;</w:instrText>
    </w:r>
    <w:r>
      <w:fldChar w:fldCharType="separate"/>
    </w:r>
    <w:r w:rsidR="002D6479">
      <w:rPr>
        <w:noProof/>
      </w:rPr>
      <w:instrText>16.09.2024</w:instrText>
    </w:r>
    <w:r>
      <w:fldChar w:fldCharType="end"/>
    </w:r>
    <w:r w:rsidRPr="00F90705">
      <w:instrText xml:space="preserve">, </w:instrText>
    </w:r>
    <w:r>
      <w:fldChar w:fldCharType="begin"/>
    </w:r>
    <w:r w:rsidRPr="00F90705">
      <w:instrText xml:space="preserve"> FILENAME  \p  \* MERGEFORMAT </w:instrText>
    </w:r>
    <w:r>
      <w:fldChar w:fldCharType="separate"/>
    </w:r>
    <w:r w:rsidR="00A92F36">
      <w:rPr>
        <w:noProof/>
      </w:rPr>
      <w:instrText>\\kt\shares\kthomes\jwyss\Eigene Dokumente\CMIAXIOMA\25d015323cd649c8bc20ed66777d001b\Automatiker EFZ_Automatikerin EFZ.docx</w:instrText>
    </w:r>
    <w:r>
      <w:fldChar w:fldCharType="end"/>
    </w:r>
    <w:r w:rsidRPr="00F90705">
      <w:instrText>" \&lt;OawJumpToField value=0/&gt;</w:instrText>
    </w:r>
    <w:r>
      <w:fldChar w:fldCharType="separate"/>
    </w:r>
    <w:r w:rsidR="002D6479">
      <w:rPr>
        <w:noProof/>
      </w:rPr>
      <w:t>16.09.2024</w:t>
    </w:r>
    <w:r w:rsidR="002D6479" w:rsidRPr="00F90705">
      <w:rPr>
        <w:noProof/>
      </w:rPr>
      <w:t xml:space="preserve">, </w:t>
    </w:r>
    <w:r w:rsidR="002D6479">
      <w:rPr>
        <w:noProof/>
      </w:rPr>
      <w:t>\\kt\shares\kthomes\jwyss\Eigene Dokumente\CMIAXIOMA\25d015323cd649c8bc20ed66777d001b\Automatiker EFZ_Automatikerin EFZ.docx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4B11D2" w14:textId="77777777" w:rsidR="00515027" w:rsidRPr="005E159E" w:rsidRDefault="00515027">
      <w:r w:rsidRPr="005E159E">
        <w:separator/>
      </w:r>
    </w:p>
  </w:footnote>
  <w:footnote w:type="continuationSeparator" w:id="0">
    <w:p w14:paraId="1237A754" w14:textId="77777777" w:rsidR="00515027" w:rsidRPr="005E159E" w:rsidRDefault="00515027">
      <w:r w:rsidRPr="005E159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5B0C91" w14:textId="77777777" w:rsidR="005F6B2D" w:rsidRPr="005E159E" w:rsidRDefault="00165C5E" w:rsidP="005E159E">
    <w:r w:rsidRPr="00792238">
      <w:rPr>
        <w:noProof/>
      </w:rPr>
      <w:drawing>
        <wp:anchor distT="0" distB="0" distL="114300" distR="114300" simplePos="0" relativeHeight="251659264" behindDoc="0" locked="1" layoutInCell="1" allowOverlap="1" wp14:anchorId="6236C025" wp14:editId="4F26F4CA">
          <wp:simplePos x="0" y="0"/>
          <wp:positionH relativeFrom="page">
            <wp:posOffset>-357447</wp:posOffset>
          </wp:positionH>
          <wp:positionV relativeFrom="page">
            <wp:posOffset>-24938</wp:posOffset>
          </wp:positionV>
          <wp:extent cx="7559675" cy="1259840"/>
          <wp:effectExtent l="0" t="0" r="0" b="0"/>
          <wp:wrapNone/>
          <wp:docPr id="4" name="9f0f595b-e782-45f8-9ccf-dc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2598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00A87" w:rsidRPr="005E159E">
      <w:t> </w:t>
    </w:r>
  </w:p>
  <w:p w14:paraId="56FDBD43" w14:textId="77777777" w:rsidR="005F6B2D" w:rsidRPr="005E159E" w:rsidRDefault="00700A87" w:rsidP="005E159E">
    <w:r w:rsidRPr="005E159E">
      <w:t> 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B5612" w14:textId="77777777" w:rsidR="005F6B2D" w:rsidRPr="0051144A" w:rsidRDefault="005F6B2D" w:rsidP="003D3E87">
    <w:pPr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D0203" w14:textId="77777777" w:rsidR="005F6B2D" w:rsidRDefault="005F6B2D">
    <w:pPr>
      <w:spacing w:line="20" w:lineRule="exact"/>
      <w:rPr>
        <w:sz w:val="2"/>
        <w:szCs w:val="2"/>
      </w:rPr>
    </w:pPr>
  </w:p>
  <w:p w14:paraId="6FA30A73" w14:textId="77777777" w:rsidR="005F6B2D" w:rsidRPr="00473DA5" w:rsidRDefault="00700A87">
    <w:pPr>
      <w:rPr>
        <w:color w:val="000000"/>
        <w:sz w:val="2"/>
        <w:szCs w:val="2"/>
      </w:rPr>
    </w:pPr>
    <w:r>
      <w:t> 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1C05D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608BA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3C801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1AA32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C88843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B62F1B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8654C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ACDA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7E62D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D600F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EE479E5"/>
    <w:multiLevelType w:val="multilevel"/>
    <w:tmpl w:val="6C3A467A"/>
    <w:lvl w:ilvl="0">
      <w:start w:val="1"/>
      <w:numFmt w:val="bullet"/>
      <w:pStyle w:val="ListWithCheckboxes"/>
      <w:lvlText w:val="□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>
      <w:start w:val="1"/>
      <w:numFmt w:val="bullet"/>
      <w:lvlText w:val="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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"/>
      <w:lvlJc w:val="left"/>
      <w:pPr>
        <w:tabs>
          <w:tab w:val="num" w:pos="1701"/>
        </w:tabs>
        <w:ind w:left="1701" w:hanging="425"/>
      </w:pPr>
      <w:rPr>
        <w:rFonts w:ascii="Wingdings" w:hAnsi="Wingdings" w:hint="default"/>
      </w:rPr>
    </w:lvl>
    <w:lvl w:ilvl="4">
      <w:start w:val="1"/>
      <w:numFmt w:val="bullet"/>
      <w:lvlText w:val=""/>
      <w:lvlJc w:val="left"/>
      <w:pPr>
        <w:tabs>
          <w:tab w:val="num" w:pos="2126"/>
        </w:tabs>
        <w:ind w:left="2126" w:hanging="425"/>
      </w:pPr>
      <w:rPr>
        <w:rFonts w:ascii="Wingdings" w:hAnsi="Wingdings" w:hint="default"/>
      </w:rPr>
    </w:lvl>
    <w:lvl w:ilvl="5">
      <w:start w:val="1"/>
      <w:numFmt w:val="bullet"/>
      <w:lvlText w:val=""/>
      <w:lvlJc w:val="left"/>
      <w:pPr>
        <w:tabs>
          <w:tab w:val="num" w:pos="2552"/>
        </w:tabs>
        <w:ind w:left="2552" w:hanging="426"/>
      </w:pPr>
      <w:rPr>
        <w:rFonts w:ascii="Wingdings" w:hAnsi="Wingdings" w:hint="default"/>
      </w:rPr>
    </w:lvl>
    <w:lvl w:ilvl="6">
      <w:start w:val="1"/>
      <w:numFmt w:val="bullet"/>
      <w:lvlText w:val=""/>
      <w:lvlJc w:val="left"/>
      <w:pPr>
        <w:tabs>
          <w:tab w:val="num" w:pos="2977"/>
        </w:tabs>
        <w:ind w:left="2977" w:hanging="425"/>
      </w:pPr>
      <w:rPr>
        <w:rFonts w:ascii="Wingdings" w:hAnsi="Wingdings" w:hint="default"/>
      </w:rPr>
    </w:lvl>
    <w:lvl w:ilvl="7">
      <w:start w:val="1"/>
      <w:numFmt w:val="bullet"/>
      <w:lvlText w:val=""/>
      <w:lvlJc w:val="left"/>
      <w:pPr>
        <w:tabs>
          <w:tab w:val="num" w:pos="3402"/>
        </w:tabs>
        <w:ind w:left="3402" w:hanging="425"/>
      </w:pPr>
      <w:rPr>
        <w:rFonts w:ascii="Wingdings" w:hAnsi="Wingdings" w:hint="default"/>
      </w:rPr>
    </w:lvl>
    <w:lvl w:ilvl="8">
      <w:start w:val="1"/>
      <w:numFmt w:val="bullet"/>
      <w:lvlText w:val=""/>
      <w:lvlJc w:val="left"/>
      <w:pPr>
        <w:tabs>
          <w:tab w:val="num" w:pos="3827"/>
        </w:tabs>
        <w:ind w:left="3827" w:hanging="425"/>
      </w:pPr>
      <w:rPr>
        <w:rFonts w:ascii="Wingdings" w:hAnsi="Wingdings" w:hint="default"/>
      </w:rPr>
    </w:lvl>
  </w:abstractNum>
  <w:abstractNum w:abstractNumId="11" w15:restartNumberingAfterBreak="0">
    <w:nsid w:val="1E8C1B6A"/>
    <w:multiLevelType w:val="multilevel"/>
    <w:tmpl w:val="352098EC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warmMatt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992" w:hanging="567"/>
      </w:pPr>
      <w:rPr>
        <w:rFonts w:ascii="Arial" w:hAnsi="Arial" w:hint="default"/>
        <w:b w:val="0"/>
        <w:i w:val="0"/>
        <w:color w:val="auto"/>
        <w:kern w:val="10"/>
        <w:sz w:val="22"/>
        <w:u w:val="none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701" w:hanging="709"/>
      </w:pPr>
      <w:rPr>
        <w:rFonts w:ascii="Arial" w:hAnsi="Arial" w:hint="default"/>
        <w:b w:val="0"/>
        <w:i w:val="0"/>
        <w:color w:val="auto"/>
        <w:kern w:val="10"/>
        <w:sz w:val="22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2693"/>
        </w:tabs>
        <w:ind w:left="2693" w:hanging="99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27"/>
        </w:tabs>
        <w:ind w:left="3827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03"/>
        </w:tabs>
        <w:ind w:left="5103" w:hanging="127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21"/>
        </w:tabs>
        <w:ind w:left="6521" w:hanging="141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222"/>
        </w:tabs>
        <w:ind w:left="8222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firstLine="3902"/>
      </w:pPr>
      <w:rPr>
        <w:rFonts w:hint="default"/>
      </w:rPr>
    </w:lvl>
  </w:abstractNum>
  <w:abstractNum w:abstractNumId="12" w15:restartNumberingAfterBreak="0">
    <w:nsid w:val="2A861378"/>
    <w:multiLevelType w:val="multilevel"/>
    <w:tmpl w:val="C3CABAA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warmMatt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Arial" w:hAnsi="Arial" w:hint="default"/>
        <w:sz w:val="22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3175109E"/>
    <w:multiLevelType w:val="multilevel"/>
    <w:tmpl w:val="88D26560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Arial" w:hAnsi="Arial" w:hint="default"/>
        <w:b w:val="0"/>
        <w:i w:val="0"/>
        <w:color w:val="auto"/>
        <w:kern w:val="10"/>
        <w:sz w:val="22"/>
        <w:u w:val="none"/>
      </w:rPr>
    </w:lvl>
    <w:lvl w:ilvl="1">
      <w:start w:val="1"/>
      <w:numFmt w:val="decimal"/>
      <w:lvlRestart w:val="0"/>
      <w:lvlText w:val="%1.%2."/>
      <w:lvlJc w:val="left"/>
      <w:pPr>
        <w:tabs>
          <w:tab w:val="num" w:pos="992"/>
        </w:tabs>
        <w:ind w:left="992" w:hanging="567"/>
      </w:pPr>
      <w:rPr>
        <w:rFonts w:ascii="Arial" w:hAnsi="Arial" w:hint="default"/>
        <w:b w:val="0"/>
        <w:i w:val="0"/>
        <w:color w:val="auto"/>
        <w:kern w:val="10"/>
        <w:sz w:val="22"/>
        <w:u w:val="none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1701"/>
        </w:tabs>
        <w:ind w:left="1701" w:hanging="709"/>
      </w:pPr>
      <w:rPr>
        <w:rFonts w:hint="default"/>
      </w:rPr>
    </w:lvl>
    <w:lvl w:ilvl="3">
      <w:start w:val="1"/>
      <w:numFmt w:val="decimal"/>
      <w:lvlRestart w:val="0"/>
      <w:lvlText w:val="%4.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decimal"/>
      <w:lvlRestart w:val="0"/>
      <w:lvlText w:val="%5.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2552"/>
        </w:tabs>
        <w:ind w:left="2552" w:hanging="426"/>
      </w:pPr>
      <w:rPr>
        <w:rFonts w:hint="default"/>
      </w:rPr>
    </w:lvl>
    <w:lvl w:ilvl="6">
      <w:start w:val="1"/>
      <w:numFmt w:val="decimal"/>
      <w:lvlRestart w:val="0"/>
      <w:lvlText w:val="%7."/>
      <w:lvlJc w:val="left"/>
      <w:pPr>
        <w:tabs>
          <w:tab w:val="num" w:pos="2977"/>
        </w:tabs>
        <w:ind w:left="2977" w:hanging="425"/>
      </w:pPr>
      <w:rPr>
        <w:rFonts w:hint="default"/>
      </w:rPr>
    </w:lvl>
    <w:lvl w:ilvl="7">
      <w:start w:val="1"/>
      <w:numFmt w:val="decimal"/>
      <w:lvlRestart w:val="0"/>
      <w:lvlText w:val="%8."/>
      <w:lvlJc w:val="left"/>
      <w:pPr>
        <w:tabs>
          <w:tab w:val="num" w:pos="3402"/>
        </w:tabs>
        <w:ind w:left="3402" w:hanging="425"/>
      </w:pPr>
      <w:rPr>
        <w:rFonts w:hint="default"/>
      </w:rPr>
    </w:lvl>
    <w:lvl w:ilvl="8">
      <w:start w:val="1"/>
      <w:numFmt w:val="decimal"/>
      <w:lvlRestart w:val="0"/>
      <w:lvlText w:val="%9."/>
      <w:lvlJc w:val="left"/>
      <w:pPr>
        <w:tabs>
          <w:tab w:val="num" w:pos="3827"/>
        </w:tabs>
        <w:ind w:left="3827" w:hanging="425"/>
      </w:pPr>
      <w:rPr>
        <w:rFonts w:hint="default"/>
      </w:rPr>
    </w:lvl>
  </w:abstractNum>
  <w:abstractNum w:abstractNumId="14" w15:restartNumberingAfterBreak="0">
    <w:nsid w:val="37F62455"/>
    <w:multiLevelType w:val="multilevel"/>
    <w:tmpl w:val="6C3A467A"/>
    <w:lvl w:ilvl="0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>
      <w:start w:val="1"/>
      <w:numFmt w:val="bullet"/>
      <w:lvlText w:val="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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"/>
      <w:lvlJc w:val="left"/>
      <w:pPr>
        <w:tabs>
          <w:tab w:val="num" w:pos="1701"/>
        </w:tabs>
        <w:ind w:left="1701" w:hanging="425"/>
      </w:pPr>
      <w:rPr>
        <w:rFonts w:ascii="Wingdings" w:hAnsi="Wingdings" w:hint="default"/>
      </w:rPr>
    </w:lvl>
    <w:lvl w:ilvl="4">
      <w:start w:val="1"/>
      <w:numFmt w:val="bullet"/>
      <w:lvlText w:val=""/>
      <w:lvlJc w:val="left"/>
      <w:pPr>
        <w:tabs>
          <w:tab w:val="num" w:pos="2126"/>
        </w:tabs>
        <w:ind w:left="2126" w:hanging="425"/>
      </w:pPr>
      <w:rPr>
        <w:rFonts w:ascii="Wingdings" w:hAnsi="Wingdings" w:hint="default"/>
      </w:rPr>
    </w:lvl>
    <w:lvl w:ilvl="5">
      <w:start w:val="1"/>
      <w:numFmt w:val="bullet"/>
      <w:lvlText w:val=""/>
      <w:lvlJc w:val="left"/>
      <w:pPr>
        <w:tabs>
          <w:tab w:val="num" w:pos="2552"/>
        </w:tabs>
        <w:ind w:left="2552" w:hanging="426"/>
      </w:pPr>
      <w:rPr>
        <w:rFonts w:ascii="Wingdings" w:hAnsi="Wingdings" w:hint="default"/>
      </w:rPr>
    </w:lvl>
    <w:lvl w:ilvl="6">
      <w:start w:val="1"/>
      <w:numFmt w:val="bullet"/>
      <w:lvlText w:val=""/>
      <w:lvlJc w:val="left"/>
      <w:pPr>
        <w:tabs>
          <w:tab w:val="num" w:pos="2977"/>
        </w:tabs>
        <w:ind w:left="2977" w:hanging="425"/>
      </w:pPr>
      <w:rPr>
        <w:rFonts w:ascii="Wingdings" w:hAnsi="Wingdings" w:hint="default"/>
      </w:rPr>
    </w:lvl>
    <w:lvl w:ilvl="7">
      <w:start w:val="1"/>
      <w:numFmt w:val="bullet"/>
      <w:lvlText w:val=""/>
      <w:lvlJc w:val="left"/>
      <w:pPr>
        <w:tabs>
          <w:tab w:val="num" w:pos="3402"/>
        </w:tabs>
        <w:ind w:left="3402" w:hanging="425"/>
      </w:pPr>
      <w:rPr>
        <w:rFonts w:ascii="Wingdings" w:hAnsi="Wingdings" w:hint="default"/>
      </w:rPr>
    </w:lvl>
    <w:lvl w:ilvl="8">
      <w:start w:val="1"/>
      <w:numFmt w:val="bullet"/>
      <w:lvlText w:val=""/>
      <w:lvlJc w:val="left"/>
      <w:pPr>
        <w:tabs>
          <w:tab w:val="num" w:pos="3827"/>
        </w:tabs>
        <w:ind w:left="3827" w:hanging="425"/>
      </w:pPr>
      <w:rPr>
        <w:rFonts w:ascii="Wingdings" w:hAnsi="Wingdings" w:hint="default"/>
      </w:rPr>
    </w:lvl>
  </w:abstractNum>
  <w:abstractNum w:abstractNumId="15" w15:restartNumberingAfterBreak="0">
    <w:nsid w:val="3A05210B"/>
    <w:multiLevelType w:val="multilevel"/>
    <w:tmpl w:val="AD2ACB22"/>
    <w:lvl w:ilvl="0">
      <w:start w:val="1"/>
      <w:numFmt w:val="lowerLetter"/>
      <w:pStyle w:val="ListWithLetters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Restart w:val="0"/>
      <w:lvlText w:val="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Letter"/>
      <w:lvlRestart w:val="0"/>
      <w:lvlText w:val="%3."/>
      <w:lvlJc w:val="left"/>
      <w:pPr>
        <w:tabs>
          <w:tab w:val="num" w:pos="1276"/>
        </w:tabs>
        <w:ind w:left="1276" w:hanging="425"/>
      </w:pPr>
      <w:rPr>
        <w:rFonts w:hint="default"/>
      </w:rPr>
    </w:lvl>
    <w:lvl w:ilvl="3">
      <w:start w:val="1"/>
      <w:numFmt w:val="lowerLetter"/>
      <w:lvlRestart w:val="0"/>
      <w:lvlText w:val="%4.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Restart w:val="0"/>
      <w:lvlText w:val="%5.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Letter"/>
      <w:lvlRestart w:val="0"/>
      <w:lvlText w:val="%6."/>
      <w:lvlJc w:val="left"/>
      <w:pPr>
        <w:tabs>
          <w:tab w:val="num" w:pos="2552"/>
        </w:tabs>
        <w:ind w:left="2552" w:hanging="426"/>
      </w:pPr>
      <w:rPr>
        <w:rFonts w:hint="default"/>
      </w:rPr>
    </w:lvl>
    <w:lvl w:ilvl="6">
      <w:start w:val="1"/>
      <w:numFmt w:val="lowerLetter"/>
      <w:lvlRestart w:val="0"/>
      <w:lvlText w:val="%7."/>
      <w:lvlJc w:val="left"/>
      <w:pPr>
        <w:tabs>
          <w:tab w:val="num" w:pos="2977"/>
        </w:tabs>
        <w:ind w:left="2977" w:hanging="425"/>
      </w:pPr>
      <w:rPr>
        <w:rFonts w:hint="default"/>
      </w:rPr>
    </w:lvl>
    <w:lvl w:ilvl="7">
      <w:start w:val="1"/>
      <w:numFmt w:val="lowerLetter"/>
      <w:lvlRestart w:val="0"/>
      <w:lvlText w:val="%8."/>
      <w:lvlJc w:val="left"/>
      <w:pPr>
        <w:tabs>
          <w:tab w:val="num" w:pos="3402"/>
        </w:tabs>
        <w:ind w:left="3402" w:hanging="425"/>
      </w:pPr>
      <w:rPr>
        <w:rFonts w:hint="default"/>
      </w:rPr>
    </w:lvl>
    <w:lvl w:ilvl="8">
      <w:start w:val="1"/>
      <w:numFmt w:val="lowerLetter"/>
      <w:lvlRestart w:val="0"/>
      <w:lvlText w:val="%9."/>
      <w:lvlJc w:val="left"/>
      <w:pPr>
        <w:tabs>
          <w:tab w:val="num" w:pos="3827"/>
        </w:tabs>
        <w:ind w:left="3827" w:hanging="425"/>
      </w:pPr>
      <w:rPr>
        <w:rFonts w:hint="default"/>
      </w:rPr>
    </w:lvl>
  </w:abstractNum>
  <w:abstractNum w:abstractNumId="16" w15:restartNumberingAfterBreak="0">
    <w:nsid w:val="3BAA2F24"/>
    <w:multiLevelType w:val="hybridMultilevel"/>
    <w:tmpl w:val="CA9C5874"/>
    <w:lvl w:ilvl="0" w:tplc="C1600290">
      <w:start w:val="1"/>
      <w:numFmt w:val="decimal"/>
      <w:pStyle w:val="ListWithNumbers"/>
      <w:lvlText w:val="%1."/>
      <w:lvlJc w:val="left"/>
      <w:pPr>
        <w:ind w:left="425" w:hanging="425"/>
      </w:pPr>
      <w:rPr>
        <w:rFonts w:hint="default"/>
      </w:rPr>
    </w:lvl>
    <w:lvl w:ilvl="1" w:tplc="97368936" w:tentative="1">
      <w:start w:val="1"/>
      <w:numFmt w:val="lowerLetter"/>
      <w:lvlText w:val="%2."/>
      <w:lvlJc w:val="left"/>
      <w:pPr>
        <w:ind w:left="1440" w:hanging="360"/>
      </w:pPr>
    </w:lvl>
    <w:lvl w:ilvl="2" w:tplc="782A817C" w:tentative="1">
      <w:start w:val="1"/>
      <w:numFmt w:val="lowerRoman"/>
      <w:lvlText w:val="%3."/>
      <w:lvlJc w:val="right"/>
      <w:pPr>
        <w:ind w:left="2160" w:hanging="180"/>
      </w:pPr>
    </w:lvl>
    <w:lvl w:ilvl="3" w:tplc="19042850" w:tentative="1">
      <w:start w:val="1"/>
      <w:numFmt w:val="decimal"/>
      <w:lvlText w:val="%4."/>
      <w:lvlJc w:val="left"/>
      <w:pPr>
        <w:ind w:left="2880" w:hanging="360"/>
      </w:pPr>
    </w:lvl>
    <w:lvl w:ilvl="4" w:tplc="EBD03A56" w:tentative="1">
      <w:start w:val="1"/>
      <w:numFmt w:val="lowerLetter"/>
      <w:lvlText w:val="%5."/>
      <w:lvlJc w:val="left"/>
      <w:pPr>
        <w:ind w:left="3600" w:hanging="360"/>
      </w:pPr>
    </w:lvl>
    <w:lvl w:ilvl="5" w:tplc="6CC66062" w:tentative="1">
      <w:start w:val="1"/>
      <w:numFmt w:val="lowerRoman"/>
      <w:lvlText w:val="%6."/>
      <w:lvlJc w:val="right"/>
      <w:pPr>
        <w:ind w:left="4320" w:hanging="180"/>
      </w:pPr>
    </w:lvl>
    <w:lvl w:ilvl="6" w:tplc="E51CF1BA" w:tentative="1">
      <w:start w:val="1"/>
      <w:numFmt w:val="decimal"/>
      <w:lvlText w:val="%7."/>
      <w:lvlJc w:val="left"/>
      <w:pPr>
        <w:ind w:left="5040" w:hanging="360"/>
      </w:pPr>
    </w:lvl>
    <w:lvl w:ilvl="7" w:tplc="0BEA64E6" w:tentative="1">
      <w:start w:val="1"/>
      <w:numFmt w:val="lowerLetter"/>
      <w:lvlText w:val="%8."/>
      <w:lvlJc w:val="left"/>
      <w:pPr>
        <w:ind w:left="5760" w:hanging="360"/>
      </w:pPr>
    </w:lvl>
    <w:lvl w:ilvl="8" w:tplc="514094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122A9B"/>
    <w:multiLevelType w:val="multilevel"/>
    <w:tmpl w:val="0C52EC1E"/>
    <w:lvl w:ilvl="0">
      <w:start w:val="1"/>
      <w:numFmt w:val="bullet"/>
      <w:pStyle w:val="ListWithSymbols"/>
      <w:lvlText w:val="-"/>
      <w:lvlJc w:val="left"/>
      <w:pPr>
        <w:tabs>
          <w:tab w:val="num" w:pos="425"/>
        </w:tabs>
        <w:ind w:left="425" w:hanging="425"/>
      </w:pPr>
      <w:rPr>
        <w:rFonts w:ascii="Arial" w:hAnsi="Arial" w:hint="default"/>
      </w:rPr>
    </w:lvl>
    <w:lvl w:ilvl="1">
      <w:start w:val="1"/>
      <w:numFmt w:val="bullet"/>
      <w:lvlText w:val="-"/>
      <w:lvlJc w:val="left"/>
      <w:pPr>
        <w:tabs>
          <w:tab w:val="num" w:pos="851"/>
        </w:tabs>
        <w:ind w:left="851" w:hanging="426"/>
      </w:pPr>
      <w:rPr>
        <w:rFonts w:ascii="Arial" w:hAnsi="Arial" w:hint="default"/>
      </w:rPr>
    </w:lvl>
    <w:lvl w:ilvl="2">
      <w:start w:val="1"/>
      <w:numFmt w:val="bullet"/>
      <w:lvlText w:val="-"/>
      <w:lvlJc w:val="left"/>
      <w:pPr>
        <w:tabs>
          <w:tab w:val="num" w:pos="1276"/>
        </w:tabs>
        <w:ind w:left="1276" w:hanging="425"/>
      </w:pPr>
      <w:rPr>
        <w:rFonts w:ascii="Arial" w:hAnsi="Arial" w:hint="default"/>
      </w:rPr>
    </w:lvl>
    <w:lvl w:ilvl="3">
      <w:start w:val="1"/>
      <w:numFmt w:val="bullet"/>
      <w:lvlText w:val="-"/>
      <w:lvlJc w:val="left"/>
      <w:pPr>
        <w:tabs>
          <w:tab w:val="num" w:pos="1701"/>
        </w:tabs>
        <w:ind w:left="1701" w:hanging="425"/>
      </w:pPr>
      <w:rPr>
        <w:rFonts w:ascii="Arial" w:hAnsi="Arial" w:hint="default"/>
      </w:rPr>
    </w:lvl>
    <w:lvl w:ilvl="4">
      <w:start w:val="1"/>
      <w:numFmt w:val="bullet"/>
      <w:lvlText w:val="-"/>
      <w:lvlJc w:val="left"/>
      <w:pPr>
        <w:tabs>
          <w:tab w:val="num" w:pos="2126"/>
        </w:tabs>
        <w:ind w:left="2126" w:hanging="425"/>
      </w:pPr>
      <w:rPr>
        <w:rFonts w:ascii="Arial" w:hAnsi="Arial" w:hint="default"/>
      </w:rPr>
    </w:lvl>
    <w:lvl w:ilvl="5">
      <w:start w:val="1"/>
      <w:numFmt w:val="bullet"/>
      <w:lvlText w:val="-"/>
      <w:lvlJc w:val="left"/>
      <w:pPr>
        <w:tabs>
          <w:tab w:val="num" w:pos="2552"/>
        </w:tabs>
        <w:ind w:left="2552" w:hanging="426"/>
      </w:pPr>
      <w:rPr>
        <w:rFonts w:ascii="Arial" w:hAnsi="Arial" w:hint="default"/>
      </w:rPr>
    </w:lvl>
    <w:lvl w:ilvl="6">
      <w:start w:val="1"/>
      <w:numFmt w:val="bullet"/>
      <w:lvlText w:val="-"/>
      <w:lvlJc w:val="left"/>
      <w:pPr>
        <w:tabs>
          <w:tab w:val="num" w:pos="2977"/>
        </w:tabs>
        <w:ind w:left="2977" w:hanging="425"/>
      </w:pPr>
      <w:rPr>
        <w:rFonts w:ascii="Arial" w:hAnsi="Arial" w:hint="default"/>
      </w:rPr>
    </w:lvl>
    <w:lvl w:ilvl="7">
      <w:start w:val="1"/>
      <w:numFmt w:val="bullet"/>
      <w:lvlText w:val="-"/>
      <w:lvlJc w:val="left"/>
      <w:pPr>
        <w:tabs>
          <w:tab w:val="num" w:pos="3402"/>
        </w:tabs>
        <w:ind w:left="3402" w:hanging="425"/>
      </w:pPr>
      <w:rPr>
        <w:rFonts w:ascii="Arial" w:hAnsi="Arial" w:hint="default"/>
      </w:rPr>
    </w:lvl>
    <w:lvl w:ilvl="8">
      <w:start w:val="1"/>
      <w:numFmt w:val="bullet"/>
      <w:lvlText w:val="-"/>
      <w:lvlJc w:val="left"/>
      <w:pPr>
        <w:tabs>
          <w:tab w:val="num" w:pos="3827"/>
        </w:tabs>
        <w:ind w:left="3827" w:hanging="425"/>
      </w:pPr>
      <w:rPr>
        <w:rFonts w:ascii="Arial" w:hAnsi="Arial" w:hint="default"/>
      </w:rPr>
    </w:lvl>
  </w:abstractNum>
  <w:abstractNum w:abstractNumId="18" w15:restartNumberingAfterBreak="0">
    <w:nsid w:val="4320697C"/>
    <w:multiLevelType w:val="multilevel"/>
    <w:tmpl w:val="2BEEAF4C"/>
    <w:lvl w:ilvl="0">
      <w:start w:val="1"/>
      <w:numFmt w:val="decimal"/>
      <w:pStyle w:val="berschrift1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erschrift2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berschrift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berschrift4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berschrift5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berschrift6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berschrift7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berschrift8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berschrift9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43A84525"/>
    <w:multiLevelType w:val="hybridMultilevel"/>
    <w:tmpl w:val="6C9E5594"/>
    <w:lvl w:ilvl="0" w:tplc="8F82D512">
      <w:start w:val="1"/>
      <w:numFmt w:val="decimal"/>
      <w:pStyle w:val="ListLevelsWithNumbers"/>
      <w:suff w:val="space"/>
      <w:lvlText w:val="%1."/>
      <w:lvlJc w:val="left"/>
      <w:pPr>
        <w:ind w:left="0" w:firstLine="0"/>
      </w:pPr>
      <w:rPr>
        <w:rFonts w:hint="default"/>
      </w:rPr>
    </w:lvl>
    <w:lvl w:ilvl="1" w:tplc="C2467D42" w:tentative="1">
      <w:start w:val="1"/>
      <w:numFmt w:val="lowerLetter"/>
      <w:lvlText w:val="%2."/>
      <w:lvlJc w:val="left"/>
      <w:pPr>
        <w:ind w:left="1440" w:hanging="360"/>
      </w:pPr>
    </w:lvl>
    <w:lvl w:ilvl="2" w:tplc="F446D6D0" w:tentative="1">
      <w:start w:val="1"/>
      <w:numFmt w:val="lowerRoman"/>
      <w:lvlText w:val="%3."/>
      <w:lvlJc w:val="right"/>
      <w:pPr>
        <w:ind w:left="2160" w:hanging="180"/>
      </w:pPr>
    </w:lvl>
    <w:lvl w:ilvl="3" w:tplc="83A8261E" w:tentative="1">
      <w:start w:val="1"/>
      <w:numFmt w:val="decimal"/>
      <w:lvlText w:val="%4."/>
      <w:lvlJc w:val="left"/>
      <w:pPr>
        <w:ind w:left="2880" w:hanging="360"/>
      </w:pPr>
    </w:lvl>
    <w:lvl w:ilvl="4" w:tplc="B1C4188E" w:tentative="1">
      <w:start w:val="1"/>
      <w:numFmt w:val="lowerLetter"/>
      <w:lvlText w:val="%5."/>
      <w:lvlJc w:val="left"/>
      <w:pPr>
        <w:ind w:left="3600" w:hanging="360"/>
      </w:pPr>
    </w:lvl>
    <w:lvl w:ilvl="5" w:tplc="6C1C0A14" w:tentative="1">
      <w:start w:val="1"/>
      <w:numFmt w:val="lowerRoman"/>
      <w:lvlText w:val="%6."/>
      <w:lvlJc w:val="right"/>
      <w:pPr>
        <w:ind w:left="4320" w:hanging="180"/>
      </w:pPr>
    </w:lvl>
    <w:lvl w:ilvl="6" w:tplc="1D826796" w:tentative="1">
      <w:start w:val="1"/>
      <w:numFmt w:val="decimal"/>
      <w:lvlText w:val="%7."/>
      <w:lvlJc w:val="left"/>
      <w:pPr>
        <w:ind w:left="5040" w:hanging="360"/>
      </w:pPr>
    </w:lvl>
    <w:lvl w:ilvl="7" w:tplc="7A3EFC42" w:tentative="1">
      <w:start w:val="1"/>
      <w:numFmt w:val="lowerLetter"/>
      <w:lvlText w:val="%8."/>
      <w:lvlJc w:val="left"/>
      <w:pPr>
        <w:ind w:left="5760" w:hanging="360"/>
      </w:pPr>
    </w:lvl>
    <w:lvl w:ilvl="8" w:tplc="223480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BA0AFA"/>
    <w:multiLevelType w:val="multilevel"/>
    <w:tmpl w:val="6504B20C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Arial" w:hAnsi="Arial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992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701" w:hanging="7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3">
      <w:start w:val="1"/>
      <w:numFmt w:val="decimal"/>
      <w:lvlText w:val="%1.%2.%3.%4."/>
      <w:lvlJc w:val="left"/>
      <w:pPr>
        <w:tabs>
          <w:tab w:val="num" w:pos="2693"/>
        </w:tabs>
        <w:ind w:left="2693" w:hanging="992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4">
      <w:start w:val="1"/>
      <w:numFmt w:val="decimal"/>
      <w:lvlText w:val="%1.%2.%3.%4.%5."/>
      <w:lvlJc w:val="left"/>
      <w:pPr>
        <w:tabs>
          <w:tab w:val="num" w:pos="3827"/>
        </w:tabs>
        <w:ind w:left="3827" w:hanging="113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/>
      </w:rPr>
    </w:lvl>
    <w:lvl w:ilvl="5">
      <w:start w:val="1"/>
      <w:numFmt w:val="decimal"/>
      <w:lvlText w:val="%1.%2.%3.%4.%5.%6."/>
      <w:lvlJc w:val="left"/>
      <w:pPr>
        <w:tabs>
          <w:tab w:val="num" w:pos="5103"/>
        </w:tabs>
        <w:ind w:left="5103" w:hanging="1276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6">
      <w:start w:val="1"/>
      <w:numFmt w:val="decimal"/>
      <w:lvlText w:val="%1.%2.%3.%4.%5.%6.%7."/>
      <w:lvlJc w:val="left"/>
      <w:pPr>
        <w:tabs>
          <w:tab w:val="num" w:pos="6521"/>
        </w:tabs>
        <w:ind w:left="6521" w:hanging="1418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7">
      <w:start w:val="1"/>
      <w:numFmt w:val="decimal"/>
      <w:lvlText w:val="%1.%2.%3.%4.%5.%6.%8."/>
      <w:lvlJc w:val="left"/>
      <w:pPr>
        <w:tabs>
          <w:tab w:val="num" w:pos="8222"/>
        </w:tabs>
        <w:ind w:left="8222" w:hanging="1701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/>
      </w:rPr>
    </w:lvl>
    <w:lvl w:ilvl="8">
      <w:start w:val="1"/>
      <w:numFmt w:val="decimal"/>
      <w:lvlText w:val="%1.%2.%3.%4.%5.%6.%7.%8.%9."/>
      <w:lvlJc w:val="left"/>
      <w:pPr>
        <w:tabs>
          <w:tab w:val="num" w:pos="10206"/>
        </w:tabs>
        <w:ind w:left="10206" w:hanging="19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/>
      </w:rPr>
    </w:lvl>
  </w:abstractNum>
  <w:abstractNum w:abstractNumId="21" w15:restartNumberingAfterBreak="0">
    <w:nsid w:val="6CBE783A"/>
    <w:multiLevelType w:val="multilevel"/>
    <w:tmpl w:val="F69E8C8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sz w:val="22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Arial" w:hAnsi="Arial" w:hint="default"/>
        <w:sz w:val="22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6FA27BF3"/>
    <w:multiLevelType w:val="multilevel"/>
    <w:tmpl w:val="F69E8C8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sz w:val="22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Arial" w:hAnsi="Arial" w:hint="default"/>
        <w:sz w:val="22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7A3D55BA"/>
    <w:multiLevelType w:val="multilevel"/>
    <w:tmpl w:val="E188D56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pacing w:val="0"/>
        <w:w w:val="100"/>
        <w:kern w:val="10"/>
        <w:position w:val="0"/>
        <w:sz w:val="22"/>
        <w:vertAlign w:val="baseline"/>
        <w14:cntxtAlts w14:val="0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</w:abstractNum>
  <w:abstractNum w:abstractNumId="24" w15:restartNumberingAfterBreak="0">
    <w:nsid w:val="7CB03429"/>
    <w:multiLevelType w:val="multilevel"/>
    <w:tmpl w:val="6504B20C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Arial" w:hAnsi="Arial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992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701" w:hanging="7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3">
      <w:start w:val="1"/>
      <w:numFmt w:val="decimal"/>
      <w:lvlText w:val="%1.%2.%3.%4."/>
      <w:lvlJc w:val="left"/>
      <w:pPr>
        <w:tabs>
          <w:tab w:val="num" w:pos="2693"/>
        </w:tabs>
        <w:ind w:left="2693" w:hanging="992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4">
      <w:start w:val="1"/>
      <w:numFmt w:val="decimal"/>
      <w:lvlText w:val="%1.%2.%3.%4.%5."/>
      <w:lvlJc w:val="left"/>
      <w:pPr>
        <w:tabs>
          <w:tab w:val="num" w:pos="3827"/>
        </w:tabs>
        <w:ind w:left="3827" w:hanging="113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/>
      </w:rPr>
    </w:lvl>
    <w:lvl w:ilvl="5">
      <w:start w:val="1"/>
      <w:numFmt w:val="decimal"/>
      <w:lvlText w:val="%1.%2.%3.%4.%5.%6."/>
      <w:lvlJc w:val="left"/>
      <w:pPr>
        <w:tabs>
          <w:tab w:val="num" w:pos="5103"/>
        </w:tabs>
        <w:ind w:left="5103" w:hanging="1276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6">
      <w:start w:val="1"/>
      <w:numFmt w:val="decimal"/>
      <w:lvlText w:val="%1.%2.%3.%4.%5.%6.%7."/>
      <w:lvlJc w:val="left"/>
      <w:pPr>
        <w:tabs>
          <w:tab w:val="num" w:pos="6521"/>
        </w:tabs>
        <w:ind w:left="6521" w:hanging="1418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7">
      <w:start w:val="1"/>
      <w:numFmt w:val="decimal"/>
      <w:lvlText w:val="%1.%2.%3.%4.%5.%6.%8."/>
      <w:lvlJc w:val="left"/>
      <w:pPr>
        <w:tabs>
          <w:tab w:val="num" w:pos="8222"/>
        </w:tabs>
        <w:ind w:left="8222" w:hanging="1701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/>
      </w:rPr>
    </w:lvl>
    <w:lvl w:ilvl="8">
      <w:start w:val="1"/>
      <w:numFmt w:val="decimal"/>
      <w:lvlText w:val="%1.%2.%3.%4.%5.%6.%7.%8.%9."/>
      <w:lvlJc w:val="left"/>
      <w:pPr>
        <w:tabs>
          <w:tab w:val="num" w:pos="10206"/>
        </w:tabs>
        <w:ind w:left="10206" w:hanging="19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/>
      </w:rPr>
    </w:lvl>
  </w:abstractNum>
  <w:abstractNum w:abstractNumId="25" w15:restartNumberingAfterBreak="0">
    <w:nsid w:val="7EA5492E"/>
    <w:multiLevelType w:val="multilevel"/>
    <w:tmpl w:val="E188D56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pacing w:val="0"/>
        <w:w w:val="100"/>
        <w:kern w:val="10"/>
        <w:position w:val="0"/>
        <w:sz w:val="22"/>
        <w:vertAlign w:val="baseline"/>
        <w14:cntxtAlts w14:val="0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</w:abstractNum>
  <w:num w:numId="1" w16cid:durableId="2129350400">
    <w:abstractNumId w:val="17"/>
  </w:num>
  <w:num w:numId="2" w16cid:durableId="859977192">
    <w:abstractNumId w:val="15"/>
  </w:num>
  <w:num w:numId="3" w16cid:durableId="1162113698">
    <w:abstractNumId w:val="10"/>
  </w:num>
  <w:num w:numId="4" w16cid:durableId="758450288">
    <w:abstractNumId w:val="18"/>
  </w:num>
  <w:num w:numId="5" w16cid:durableId="1045326588">
    <w:abstractNumId w:val="11"/>
  </w:num>
  <w:num w:numId="6" w16cid:durableId="1174537040">
    <w:abstractNumId w:val="13"/>
  </w:num>
  <w:num w:numId="7" w16cid:durableId="858356806">
    <w:abstractNumId w:val="9"/>
  </w:num>
  <w:num w:numId="8" w16cid:durableId="1692294013">
    <w:abstractNumId w:val="7"/>
  </w:num>
  <w:num w:numId="9" w16cid:durableId="1275668975">
    <w:abstractNumId w:val="6"/>
  </w:num>
  <w:num w:numId="10" w16cid:durableId="1866745921">
    <w:abstractNumId w:val="5"/>
  </w:num>
  <w:num w:numId="11" w16cid:durableId="1309046321">
    <w:abstractNumId w:val="4"/>
  </w:num>
  <w:num w:numId="12" w16cid:durableId="1282999125">
    <w:abstractNumId w:val="8"/>
  </w:num>
  <w:num w:numId="13" w16cid:durableId="1312980231">
    <w:abstractNumId w:val="3"/>
  </w:num>
  <w:num w:numId="14" w16cid:durableId="1518885913">
    <w:abstractNumId w:val="2"/>
  </w:num>
  <w:num w:numId="15" w16cid:durableId="314844996">
    <w:abstractNumId w:val="1"/>
  </w:num>
  <w:num w:numId="16" w16cid:durableId="469523417">
    <w:abstractNumId w:val="0"/>
  </w:num>
  <w:num w:numId="17" w16cid:durableId="1274361743">
    <w:abstractNumId w:val="14"/>
  </w:num>
  <w:num w:numId="18" w16cid:durableId="168751790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27961694">
    <w:abstractNumId w:val="12"/>
  </w:num>
  <w:num w:numId="20" w16cid:durableId="1683900554">
    <w:abstractNumId w:val="21"/>
  </w:num>
  <w:num w:numId="21" w16cid:durableId="1766412835">
    <w:abstractNumId w:val="22"/>
  </w:num>
  <w:num w:numId="22" w16cid:durableId="14591032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4284294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7500315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98023509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072073304">
    <w:abstractNumId w:val="20"/>
  </w:num>
  <w:num w:numId="27" w16cid:durableId="1535969490">
    <w:abstractNumId w:val="24"/>
  </w:num>
  <w:num w:numId="28" w16cid:durableId="67658150">
    <w:abstractNumId w:val="25"/>
  </w:num>
  <w:num w:numId="29" w16cid:durableId="1054810543">
    <w:abstractNumId w:val="23"/>
  </w:num>
  <w:num w:numId="30" w16cid:durableId="1750930701">
    <w:abstractNumId w:val="12"/>
  </w:num>
  <w:num w:numId="31" w16cid:durableId="184488002">
    <w:abstractNumId w:val="11"/>
  </w:num>
  <w:num w:numId="32" w16cid:durableId="9260340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427431528">
    <w:abstractNumId w:val="11"/>
  </w:num>
  <w:num w:numId="34" w16cid:durableId="1362590056">
    <w:abstractNumId w:val="19"/>
  </w:num>
  <w:num w:numId="35" w16cid:durableId="176966010">
    <w:abstractNumId w:val="1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enforcement="1"/>
  <w:defaultTabStop w:val="720"/>
  <w:autoHyphenation/>
  <w:hyphenationZone w:val="425"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ate.Format.Long" w:val="23. August 2019"/>
    <w:docVar w:name="Date.Format.Long.dateValue" w:val="43700"/>
    <w:docVar w:name="DocumentDate" w:val="23. August 2019"/>
    <w:docVar w:name="DocumentDate.dateValue" w:val="43700"/>
    <w:docVar w:name="MetaTool_officeatwork" w:val="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"/>
    <w:docVar w:name="OawAttachedTemplate" w:val="Dok_ohne Adresse.ows"/>
    <w:docVar w:name="OawBuiltInDocProps" w:val="&lt;OawBuiltInDocProps&gt;&lt;default profileUID=&quot;0&quot;&gt;&lt;word&gt;&lt;fileName&gt;&lt;/fileName&gt;&lt;contentType&gt;&lt;/contentType&gt;&lt;contentStatus&gt;&lt;/contentStatus&gt;&lt;language&gt;&lt;/language&gt;&lt;documentVersion&gt;&lt;/documentVersion&gt;&lt;defaultPath&gt;&lt;/defaultPath&gt;&lt;title&gt;&lt;/title&gt;&lt;subject&gt;&lt;/subject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Departement&quot;&gt;&lt;separator text=&quot;&quot;&gt;&lt;/separator&gt;&lt;format text=&quot;&quot;&gt;&lt;/format&gt;&lt;/value&gt;&lt;/company&gt;&lt;category&gt;&lt;/category&gt;&lt;keywords&gt;&lt;/keywords&gt;&lt;comments&gt;&lt;/comments&gt;&lt;hyperlinkBase&gt;&lt;/hyperlinkBase&gt;&lt;defaultFilename&gt;&lt;/defaultFilename&gt;&lt;/word&gt;&lt;PDF&gt;&lt;fileName&gt;&lt;/fileName&gt;&lt;contentType&gt;&lt;/contentType&gt;&lt;contentStatus&gt;&lt;/contentStatus&gt;&lt;language&gt;&lt;/language&gt;&lt;documentVersion&gt;&lt;/documentVersion&gt;&lt;defaultPath&gt;&lt;/defaultPath&gt;&lt;title&gt;&lt;/title&gt;&lt;subject&gt;&lt;/subject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Departement&quot;&gt;&lt;separator text=&quot;&quot;&gt;&lt;/separator&gt;&lt;format text=&quot;&quot;&gt;&lt;/format&gt;&lt;/value&gt;&lt;/company&gt;&lt;category&gt;&lt;/category&gt;&lt;keywords&gt;&lt;/keywords&gt;&lt;comments&gt;&lt;/comments&gt;&lt;hyperlinkBase&gt;&lt;/hyperlinkBase&gt;&lt;defaultFilename&gt;&lt;/defaultFilename&gt;&lt;/PDF&gt;&lt;/default&gt;&lt;/OawBuiltInDocProps&gt;_x000d_"/>
    <w:docVar w:name="OawCreatedWithOfficeatworkVersion" w:val="4.9 R3 (4.9.1361)"/>
    <w:docVar w:name="OawCreatedWithProjectID" w:val="luchmaster"/>
    <w:docVar w:name="OawCreatedWithProjectVersion" w:val="177"/>
    <w:docVar w:name="OawDate.Manual" w:val="&lt;document&gt;&lt;OawDateManual name=&quot;DocumentDate&quot;&gt;&lt;profile type=&quot;default&quot; UID=&quot;&quot; sameAsDefault=&quot;0&quot;&gt;&lt;format UID=&quot;2004031916255083469524&quot; type=&quot;6&quot; defaultValue=&quot;%OawCreationDate%&quot; dateFormat=&quot;&amp;lt;translate&amp;gt;Date.Format.Long&amp;lt;/translate&amp;gt;&quot;/&gt;&lt;/profile&gt;&lt;/OawDateManual&gt;&lt;OawDateManual name=&quot;Date.Format.Long&quot;&gt;&lt;profile type=&quot;default&quot; UID=&quot;&quot; sameAsDefault=&quot;0&quot;&gt;&lt;format UID=&quot;2009022514423657662914&quot; type=&quot;6&quot; defaultValue=&quot;%OawCreationDate%&quot; dateFormat=&quot;Date.Format.Long&quot;/&gt;&lt;/profile&gt;&lt;/OawDateManual&gt;&lt;/document&gt;"/>
    <w:docVar w:name="oawDefinitionTmpl" w:val="&lt;document&gt;&lt;OawDocProperty name=&quot;Contactperson.DirectPhon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DirectPhone&quot;/&gt;&lt;/type&gt;&lt;/profile&gt;&lt;profile type=&quot;print&quot; UID=&quot;2003010711185094343750537&quot; sameAsDefault=&quot;-1&quot;&gt;&lt;/profile&gt;&lt;profile type=&quot;print&quot; UID=&quot;3&quot; sameAsDefault=&quot;-1&quot;&gt;&lt;/profile&gt;&lt;profile type=&quot;print&quot; UID=&quot;4&quot; sameAsDefault=&quot;-1&quot;&gt;&lt;/profile&gt;&lt;profile type=&quot;send&quot; UID=&quot;1&quot; sameAsDefault=&quot;-1&quot;&gt;&lt;/profile&gt;&lt;profile type=&quot;save&quot; UID=&quot;2003112513571987705547&quot; sameAsDefault=&quot;-1&quot;&gt;&lt;/profile&gt;&lt;/OawDocProperty&gt;_x000d__x0009_&lt;OawDateManual name=&quot;DocumentDate&quot;&gt;&lt;profile type=&quot;default&quot; UID=&quot;&quot; sameAsDefault=&quot;0&quot;&gt;&lt;format UID=&quot;2004031916255083469524&quot; type=&quot;6&quot; defaultValue=&quot;%OawCreationDate%&quot; dateFormat=&quot;&amp;lt;translate&amp;gt;Date.Format.Long&amp;lt;/translate&amp;gt;&quot;/&gt;&lt;/profile&gt;&lt;/OawDateManual&gt;_x000d__x0009_&lt;OawDocProperty name=&quot;Doc.Tex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xt&quot;/&gt;&lt;/type&gt;&lt;/profile&gt;&lt;profile type=&quot;print&quot; UID=&quot;2003010711185094343750537&quot; sameAsDefault=&quot;-1&quot;&gt;&lt;/profile&gt;&lt;profile type=&quot;print&quot; UID=&quot;3&quot; sameAsDefault=&quot;-1&quot;&gt;&lt;/profile&gt;&lt;profile type=&quot;print&quot; UID=&quot;4&quot; sameAsDefault=&quot;-1&quot;&gt;&lt;/profile&gt;&lt;profile type=&quot;send&quot; UID=&quot;2003010711200895123470110&quot; sameAsDefault=&quot;-1&quot;&gt;&lt;/profile&gt;&lt;profile type=&quot;send&quot; UID=&quot;1&quot; sameAsDefault=&quot;-1&quot;&gt;&lt;/profile&gt;&lt;profile type=&quot;save&quot; UID=&quot;2003112717153125284480&quot; sameAsDefault=&quot;-1&quot;&gt;&lt;/profile&gt;&lt;profile type=&quot;save&quot; UID=&quot;2003112513571987705547&quot; sameAsDefault=&quot;-1&quot;&gt;&lt;/profile&gt;&lt;/OawDocProperty&gt;_x000d__x0009_&lt;OawDocProperty name=&quot;Doc.Dat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Date&quot;/&gt;&lt;/type&gt;&lt;/profile&gt;&lt;profile type=&quot;print&quot; UID=&quot;2003010711185094343750537&quot; sameAsDefault=&quot;-1&quot;&gt;&lt;/profile&gt;&lt;profile type=&quot;print&quot; UID=&quot;3&quot; sameAsDefault=&quot;-1&quot;&gt;&lt;/profile&gt;&lt;profile type=&quot;print&quot; UID=&quot;4&quot; sameAsDefault=&quot;-1&quot;&gt;&lt;/profile&gt;&lt;profile type=&quot;send&quot; UID=&quot;2003010711200895123470110&quot; sameAsDefault=&quot;-1&quot;&gt;&lt;/profile&gt;&lt;profile type=&quot;send&quot; UID=&quot;1&quot; sameAsDefault=&quot;-1&quot;&gt;&lt;/profile&gt;&lt;profile type=&quot;save&quot; UID=&quot;2003112717153125284480&quot; sameAsDefault=&quot;-1&quot;&gt;&lt;/profile&gt;&lt;profile type=&quot;save&quot; UID=&quot;2003112513571987705547&quot; sameAsDefault=&quot;-1&quot;&gt;&lt;/profile&gt;&lt;/OawDocProperty&gt;_x000d__x0009_&lt;OawBookmark name=&quot;Subject&quot;&gt;&lt;profile type=&quot;default&quot; UID=&quot;&quot; sameAsDefault=&quot;0&quot;&gt;&lt;/profile&gt;&lt;/OawBookmark&gt;_x000d__x0009_&lt;OawDocProperty name=&quot;Author.Name&quot;&gt;&lt;profile type=&quot;default&quot; UID=&quot;&quot; sameAsDefault=&quot;0&quot;&gt;&lt;documentProperty UID=&quot;2006040509495284662868&quot; dataSourceUID=&quot;prj.2003041709434161414032&quot;/&gt;&lt;type type=&quot;OawDatabase&quot;&gt;&lt;OawDatabase table=&quot;Data&quot; field=&quot;Name&quot;/&gt;&lt;/type&gt;&lt;/profile&gt;&lt;/OawDocProperty&gt;_x000d__x0009_&lt;OawDateManual name=&quot;Date.Format.Long&quot;&gt;&lt;profile type=&quot;default&quot; UID=&quot;&quot; sameAsDefault=&quot;0&quot;&gt;&lt;format UID=&quot;2009022514423657662914&quot; type=&quot;6&quot; defaultValue=&quot;%OawCreationDate%&quot; dateFormat=&quot;Date.Format.Long&quot;/&gt;&lt;/profile&gt;&lt;/OawDateManual&gt;_x000d__x0009_&lt;OawBookmark name=&quot;Enclosure&quot;&gt;&lt;profile type=&quot;default&quot; UID=&quot;&quot; sameAsDefault=&quot;0&quot;&gt;&lt;/profile&gt;&lt;/OawBookmark&gt;_x000d__x0009_&lt;OawDocProperty name=&quot;Doc.Pag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Page&quot;/&gt;&lt;/type&gt;&lt;/profile&gt;&lt;/OawDocProperty&gt;_x000d__x0009_&lt;OawDocProperty name=&quot;Doc.of&quot;&gt;&lt;profile type=&quot;default&quot; UID=&quot;&quot; sameAsDefault=&quot;0&quot;&gt;&lt;documentProperty UID=&quot;2003060614150123456789&quot; dataSourceUID=&quot;2003060614150123456789&quot;/&gt;&lt;type type=&quot;OawLanguage&quot;&gt;&lt;OawLanguage UID=&quot;Doc.of&quot;/&gt;&lt;/type&gt;&lt;/profile&gt;&lt;/OawDocProperty&gt;_x000d__x0009_&lt;OawDocProperty name=&quot;Outputprofile.External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10071914505949584758&quot; sameAsDefault=&quot;-1&quot;&gt;&lt;/profile&gt;&lt;profile type=&quot;print&quot; UID=&quot;2010071914543648299648&quot; sameAsDefault=&quot;0&quot;&gt;&lt;documentProperty UID=&quot;2003060614150123456789&quot; dataSourceUID=&quot;2003060614150123456789&quot;/&gt;&lt;type type=&quot;OawLanguage&quot;&gt;&lt;OawLanguage UID=&quot;Outputprofile.External&quot;/&gt;&lt;/type&gt;&lt;/profile&gt;&lt;profile type=&quot;print&quot; UID=&quot;2006120711380151760646&quot; sameAsDefault=&quot;-1&quot;&gt;&lt;/profile&gt;&lt;profile type=&quot;send&quot; UID=&quot;2003010711200895123470110&quot; sameAsDefault=&quot;-1&quot;&gt;&lt;/profile&gt;&lt;profile type=&quot;send&quot; UID=&quot;2006120514175878093883&quot; sameAsDefault=&quot;0&quot;&gt;&lt;documentProperty UID=&quot;2003060614150123456789&quot; dataSourceUID=&quot;2003060614150123456789&quot;/&gt;&lt;type type=&quot;OawLanguage&quot;&gt;&lt;OawLanguage UID=&quot;Outputprofile.External&quot;/&gt;&lt;/type&gt;&lt;/profile&gt;&lt;profile type=&quot;send&quot; UID=&quot;2006121210395821292110&quot; sameAsDefault=&quot;-1&quot;&gt;&lt;/profile&gt;&lt;profile type=&quot;save&quot; UID=&quot;2004062216425255253277&quot; sameAsDefault=&quot;-1&quot;&gt;&lt;/profile&gt;&lt;profile type=&quot;save&quot; UID=&quot;2006120514401556040061&quot; sameAsDefault=&quot;0&quot;&gt;&lt;documentProperty UID=&quot;2003060614150123456789&quot; dataSourceUID=&quot;2003060614150123456789&quot;/&gt;&lt;type type=&quot;OawLanguage&quot;&gt;&lt;OawLanguage UID=&quot;Outputprofile.External&quot;/&gt;&lt;/type&gt;&lt;/profile&gt;&lt;profile type=&quot;save&quot; UID=&quot;2006121210441235887611&quot; sameAsDefault=&quot;-1&quot;&gt;&lt;/profile&gt;&lt;profile type=&quot;print&quot; UID=&quot;2010071914510808109584&quot; sameAsDefault=&quot;-1&quot;&gt;&lt;/profile&gt;&lt;profile type=&quot;print&quot; UID=&quot;2010071914515554119854&quot; sameAsDefault=&quot;-1&quot;&gt;&lt;/profile&gt;&lt;profile type=&quot;print&quot; UID=&quot;2010071914584326300121&quot; sameAsDefault=&quot;0&quot;&gt;&lt;documentProperty UID=&quot;2003060614150123456789&quot; dataSourceUID=&quot;2003060614150123456789&quot;/&gt;&lt;type type=&quot;OawLanguage&quot;&gt;&lt;OawLanguage UID=&quot;Outputprofile.External&quot;/&gt;&lt;/type&gt;&lt;/profile&gt;&lt;profile type=&quot;print&quot; UID=&quot;2010071914585275568157&quot; sameAsDefault=&quot;0&quot;&gt;&lt;documentProperty UID=&quot;2003060614150123456789&quot; dataSourceUID=&quot;2003060614150123456789&quot;/&gt;&lt;type type=&quot;OawLanguage&quot;&gt;&lt;OawLanguage UID=&quot;Outputprofile.External&quot;/&gt;&lt;/type&gt;&lt;/profile&gt;&lt;/OawDocProperty&gt;_x000d__x0009_&lt;OawDocProperty name=&quot;Outputprofile.Internal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10071914505949584758&quot; sameAsDefault=&quot;0&quot;&gt;&lt;documentProperty UID=&quot;2003060614150123456789&quot; dataSourceUID=&quot;2003060614150123456789&quot;/&gt;&lt;type type=&quot;OawLanguage&quot;&gt;&lt;OawLanguage UID=&quot;Outputprofile.Internal&quot;/&gt;&lt;/type&gt;&lt;/profile&gt;&lt;profile type=&quot;print&quot; UID=&quot;2010071914510808109584&quot; sameAsDefault=&quot;0&quot;&gt;&lt;documentProperty UID=&quot;2003060614150123456789&quot; dataSourceUID=&quot;2003060614150123456789&quot;/&gt;&lt;type type=&quot;OawLanguage&quot;&gt;&lt;OawLanguage UID=&quot;Outputprofile.Internal&quot;/&gt;&lt;/type&gt;&lt;/profile&gt;&lt;profile type=&quot;print&quot; UID=&quot;2010071914515554119854&quot; sameAsDefault=&quot;0&quot;&gt;&lt;documentProperty UID=&quot;2003060614150123456789&quot; dataSourceUID=&quot;2003060614150123456789&quot;/&gt;&lt;type type=&quot;OawLanguage&quot;&gt;&lt;OawLanguage UID=&quot;Outputprofile.Internal&quot;/&gt;&lt;/type&gt;&lt;/profile&gt;&lt;profile type=&quot;print&quot; UID=&quot;2010071914543648299648&quot; sameAsDefault=&quot;-1&quot;&gt;&lt;/profile&gt;&lt;profile type=&quot;print&quot; UID=&quot;2010071914584326300121&quot; sameAsDefault=&quot;-1&quot;&gt;&lt;/profile&gt;&lt;profile type=&quot;print&quot; UID=&quot;2010071914585275568157&quot; sameAsDefault=&quot;-1&quot;&gt;&lt;/profile&gt;&lt;profile type=&quot;print&quot; UID=&quot;2006120711380151760646&quot; sameAsDefault=&quot;-1&quot;&gt;&lt;/profile&gt;&lt;profile type=&quot;send&quot; UID=&quot;2003010711200895123470110&quot; sameAsDefault=&quot;0&quot;&gt;&lt;documentProperty UID=&quot;2003060614150123456789&quot; dataSourceUID=&quot;2003060614150123456789&quot;/&gt;&lt;type type=&quot;OawLanguage&quot;&gt;&lt;OawLanguage UID=&quot;Outputprofile.Internal&quot;/&gt;&lt;/type&gt;&lt;/profile&gt;&lt;profile type=&quot;send&quot; UID=&quot;2006120514175878093883&quot; sameAsDefault=&quot;-1&quot;&gt;&lt;/profile&gt;&lt;profile type=&quot;send&quot; UID=&quot;2006121210395821292110&quot; sameAsDefault=&quot;-1&quot;&gt;&lt;/profile&gt;&lt;profile type=&quot;save&quot; UID=&quot;2004062216425255253277&quot; sameAsDefault=&quot;0&quot;&gt;&lt;documentProperty UID=&quot;2003060614150123456789&quot; dataSourceUID=&quot;2003060614150123456789&quot;/&gt;&lt;type type=&quot;OawLanguage&quot;&gt;&lt;OawLanguage UID=&quot;Outputprofile.Internal&quot;/&gt;&lt;/type&gt;&lt;/profile&gt;&lt;profile type=&quot;save&quot; UID=&quot;2006120514401556040061&quot; sameAsDefault=&quot;-1&quot;&gt;&lt;/profile&gt;&lt;profile type=&quot;save&quot; UID=&quot;2006121210441235887611&quot; sameAsDefault=&quot;-1&quot;&gt;&lt;/profile&gt;&lt;/OawDocProperty&gt;_x000d__x0009_&lt;OawDocProperty name=&quot;Outputprofile.ExternalSignature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10071914505949584758&quot; sameAsDefault=&quot;-1&quot;&gt;&lt;/profile&gt;&lt;profile type=&quot;print&quot; UID=&quot;2010071914510808109584&quot; sameAsDefault=&quot;-1&quot;&gt;&lt;/profile&gt;&lt;profile type=&quot;print&quot; UID=&quot;2010071914515554119854&quot; sameAsDefault=&quot;-1&quot;&gt;&lt;/profile&gt;&lt;profile type=&quot;print&quot; UID=&quot;2010071914543648299648&quot; sameAsDefault=&quot;-1&quot;&gt;&lt;/profile&gt;&lt;profile type=&quot;print&quot; UID=&quot;2010071914584326300121&quot; sameAsDefault=&quot;-1&quot;&gt;&lt;/profile&gt;&lt;profile type=&quot;print&quot; UID=&quot;2010071914585275568157&quot; sameAsDefault=&quot;-1&quot;&gt;&lt;/profile&gt;&lt;profile type=&quot;print&quot; UID=&quot;2006120711380151760646&quot; sameAsDefault=&quot;0&quot;&gt;&lt;documentProperty UID=&quot;2003060614150123456789&quot; dataSourceUID=&quot;2003060614150123456789&quot;/&gt;&lt;type type=&quot;OawLanguage&quot;&gt;&lt;OawLanguage UID=&quot;Outputprofile.ExternalSignature&quot;/&gt;&lt;/type&gt;&lt;/profile&gt;&lt;profile type=&quot;send&quot; UID=&quot;2003010711200895123470110&quot; sameAsDefault=&quot;-1&quot;&gt;&lt;/profile&gt;&lt;profile type=&quot;send&quot; UID=&quot;2006120514175878093883&quot; sameAsDefault=&quot;-1&quot;&gt;&lt;/profile&gt;&lt;profile type=&quot;send&quot; UID=&quot;2006121210395821292110&quot; sameAsDefault=&quot;0&quot;&gt;&lt;documentProperty UID=&quot;2003060614150123456789&quot; dataSourceUID=&quot;2003060614150123456789&quot;/&gt;&lt;type type=&quot;OawLanguage&quot;&gt;&lt;OawLanguage UID=&quot;Outputprofile.ExternalSignature&quot;/&gt;&lt;/type&gt;&lt;/profile&gt;&lt;profile type=&quot;save&quot; UID=&quot;2004062216425255253277&quot; sameAsDefault=&quot;-1&quot;&gt;&lt;/profile&gt;&lt;profile type=&quot;save&quot; UID=&quot;2006120514401556040061&quot; sameAsDefault=&quot;-1&quot;&gt;&lt;/profile&gt;&lt;profile type=&quot;save&quot; UID=&quot;2006121210441235887611&quot; sameAsDefault=&quot;0&quot;&gt;&lt;documentProperty UID=&quot;2003060614150123456789&quot; dataSourceUID=&quot;2003060614150123456789&quot;/&gt;&lt;type type=&quot;OawLanguage&quot;&gt;&lt;OawLanguage UID=&quot;Outputprofile.ExternalSignature&quot;/&gt;&lt;/type&gt;&lt;/profile&gt;&lt;/OawDocProperty&gt;_x000d__x0009_&lt;OawBookmark name=&quot;Text&quot;&gt;&lt;profile type=&quot;default&quot; UID=&quot;&quot; sameAsDefault=&quot;0&quot;&gt;&lt;/profile&gt;&lt;/OawBookmark&gt;_x000d__x0009_&lt;OawDocProperty name=&quot;Organisation.AddressB1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AddressB1&quot;/&gt;&lt;/type&gt;&lt;/profile&gt;&lt;/OawDocProperty&gt;_x000d__x0009_&lt;OawDocProperty name=&quot;Organisation.AddressB2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AddressB2&quot;/&gt;&lt;/type&gt;&lt;/profile&gt;&lt;/OawDocProperty&gt;_x000d__x0009_&lt;OawDocProperty name=&quot;Contactperson.DirectFax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DirectFax&quot;/&gt;&lt;/type&gt;&lt;/profile&gt;&lt;/OawDocProperty&gt;_x000d__x0009_&lt;OawBookmark name=&quot;ContentType&quot;&gt;&lt;profile type=&quot;default&quot; UID=&quot;&quot; sameAsDefault=&quot;0&quot;&gt;&lt;/profile&gt;&lt;/OawBookmark&gt;_x000d__x0009_&lt;OawDocProperty name=&quot;Contactperson.Nam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Name&quot;/&gt;&lt;/type&gt;&lt;/profile&gt;&lt;/OawDocProperty&gt;_x000d__x0009_&lt;OawDocProperty name=&quot;Organisation.Departement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Departement&quot;/&gt;&lt;/type&gt;&lt;/profile&gt;&lt;/OawDocProperty&gt;_x000d__x0009_&lt;OawBookmark name=&quot;FusszeileErsteSeite&quot;&gt;&lt;profile type=&quot;default&quot; UID=&quot;&quot; sameAsDefault=&quot;0&quot;&gt;&lt;/profile&gt;&lt;/OawBookmark&gt;_x000d__x0009_&lt;OawBookmark name=&quot;FusszeileFolgeseiten&quot;&gt;&lt;profile type=&quot;default&quot; UID=&quot;&quot; sameAsDefault=&quot;0&quot;&gt;&lt;/profile&gt;&lt;/OawBookmark&gt;_x000d__x0009_&lt;OawDocProperty name=&quot;CMIdata.Dok_Titel&quot;&gt;&lt;profile type=&quot;default&quot; UID=&quot;&quot; sameAsDefault=&quot;0&quot;&gt;&lt;documentProperty UID=&quot;2010020409223900652065&quot; dataSourceUID=&quot;prj.2010020409213154036281&quot;/&gt;&lt;type type=&quot;OawDatabase&quot;&gt;&lt;OawDatabase table=&quot;Data&quot; field=&quot;Dok_Titel&quot;/&gt;&lt;/type&gt;&lt;/profile&gt;&lt;/OawDocProperty&gt;_x000d__x0009_&lt;OawDocProperty name=&quot;CMIdata.G_Laufnummer&quot;&gt;&lt;profile type=&quot;default&quot; UID=&quot;&quot; sameAsDefault=&quot;0&quot;&gt;&lt;documentProperty UID=&quot;2010020409223900652065&quot; dataSourceUID=&quot;prj.2010020409213154036281&quot;/&gt;&lt;type type=&quot;OawDatabase&quot;&gt;&lt;OawDatabase table=&quot;Data&quot; field=&quot;G_Laufnummer&quot;/&gt;&lt;/type&gt;&lt;/profile&gt;&lt;/OawDocProperty&gt;_x000d__x0009_&lt;OawDocProperty name=&quot;CMIdata.G_Signatur&quot;&gt;&lt;profile type=&quot;default&quot; UID=&quot;&quot; sameAsDefault=&quot;0&quot;&gt;&lt;documentProperty UID=&quot;2010020409223900652065&quot; dataSourceUID=&quot;prj.2010020409213154036281&quot;/&gt;&lt;type type=&quot;OawDatabase&quot;&gt;&lt;OawDatabase table=&quot;Data&quot; field=&quot;G_Signatur&quot;/&gt;&lt;/type&gt;&lt;/profile&gt;&lt;/OawDocProperty&gt;_x000d__x0009_&lt;OawDocProperty name=&quot;Organisation.AddressB3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AddressB3&quot;/&gt;&lt;/type&gt;&lt;/profile&gt;&lt;/OawDocProperty&gt;_x000d__x0009_&lt;OawDocProperty name=&quot;Organisation.AddressB4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AddressB4&quot;/&gt;&lt;/type&gt;&lt;/profile&gt;&lt;/OawDocProperty&gt;_x000d_&lt;/document&gt;_x000d_"/>
    <w:docVar w:name="OawDistributionEnabled" w:val="&lt;Profiles&gt;&lt;Distribution type=&quot;3&quot; UID=&quot;2004062216425255253277&quot;/&gt;&lt;Distribution type=&quot;3&quot; UID=&quot;2006120514401556040061&quot;/&gt;&lt;/Profiles&gt;_x000d_"/>
    <w:docVar w:name="OawDocProp.200212191811121321310321301031x" w:val="&lt;source&gt;&lt;Fields List=&quot;DirectPhone|DirectFax|Name&quot;/&gt;&lt;profile type=&quot;default&quot; UID=&quot;&quot; sameAsDefault=&quot;0&quot;&gt;&lt;OawDocProperty name=&quot;Contactperson.DirectPhone&quot; field=&quot;DirectPhone&quot;/&gt;&lt;OawDocProperty name=&quot;Contactperson.DirectFax&quot; field=&quot;DirectFax&quot;/&gt;&lt;OawDocProperty name=&quot;Contactperson.Name&quot; field=&quot;Name&quot;/&gt;&lt;/profile&gt;&lt;/source&gt;"/>
    <w:docVar w:name="OawDocProp.2002122011014149059130932" w:val="&lt;source&gt;&lt;Fields List=&quot;AddressB1|AddressB2|Departement|AddressB3|AddressB4&quot;/&gt;&lt;profile type=&quot;default&quot; UID=&quot;&quot; sameAsDefault=&quot;0&quot;&gt;&lt;OawDocProperty name=&quot;Organisation.AddressB1&quot; field=&quot;AddressB1&quot;/&gt;&lt;OawDocProperty name=&quot;Organisation.AddressB2&quot; field=&quot;AddressB2&quot;/&gt;&lt;OawDocProperty name=&quot;Organisation.Departement&quot; field=&quot;Departement&quot;/&gt;&lt;OawDocProperty name=&quot;Organisation.AddressB3&quot; field=&quot;AddressB3&quot;/&gt;&lt;OawDocProperty name=&quot;Organisation.AddressB4&quot; field=&quot;AddressB4&quot;/&gt;&lt;/profile&gt;&lt;/source&gt;"/>
    <w:docVar w:name="OawDocProp.2003060614150123456789" w:val="&lt;source&gt;&lt;profile type=&quot;default&quot; UID=&quot;&quot; sameAsDefault=&quot;0&quot;&gt;&lt;SQL&gt;SELECT Value, UID FROM Data WHERE LCID = '%WhereLCID%';&lt;/SQL&gt;&lt;OawDocProperty name=&quot;Doc.Text&quot; field=&quot;Doc.Text&quot;/&gt;&lt;OawDocProperty name=&quot;Doc.Date&quot; field=&quot;Doc.Date&quot;/&gt;&lt;OawDocProperty name=&quot;Doc.Page&quot; field=&quot;Doc.Page&quot;/&gt;&lt;OawDocProperty name=&quot;Doc.of&quot; field=&quot;Doc.of&quot;/&gt;&lt;/profile&gt;&lt;profile type=&quot;print&quot; UID=&quot;2010071914543648299648&quot; sameAsDefault=&quot;0&quot;&gt;&lt;SQL&gt;SELECT Value, UID FROM Data WHERE LCID = '%WhereLCID%';&lt;/SQL&gt;&lt;OawDocProperty name=&quot;Outputprofile.External&quot; field=&quot;Outputprofile.External&quot;/&gt;&lt;/profile&gt;&lt;profile type=&quot;send&quot; UID=&quot;2006120514175878093883&quot; sameAsDefault=&quot;0&quot;&gt;&lt;SQL&gt;SELECT Value, UID FROM Data WHERE LCID = '%WhereLCID%';&lt;/SQL&gt;&lt;OawDocProperty name=&quot;Outputprofile.External&quot; field=&quot;Outputprofile.External&quot;/&gt;&lt;/profile&gt;&lt;profile type=&quot;save&quot; UID=&quot;2006120514401556040061&quot; sameAsDefault=&quot;0&quot;&gt;&lt;SQL&gt;SELECT Value, UID FROM Data WHERE LCID = '%WhereLCID%';&lt;/SQL&gt;&lt;OawDocProperty name=&quot;Outputprofile.External&quot; field=&quot;Outputprofile.External&quot;/&gt;&lt;/profile&gt;&lt;profile type=&quot;print&quot; UID=&quot;2010071914584326300121&quot; sameAsDefault=&quot;0&quot;&gt;&lt;SQL&gt;SELECT Value, UID FROM Data WHERE LCID = '%WhereLCID%';&lt;/SQL&gt;&lt;OawDocProperty name=&quot;Outputprofile.External&quot; field=&quot;Outputprofile.External&quot;/&gt;&lt;/profile&gt;&lt;profile type=&quot;print&quot; UID=&quot;2010071914585275568157&quot; sameAsDefault=&quot;0&quot;&gt;&lt;SQL&gt;SELECT Value, UID FROM Data WHERE LCID = '%WhereLCID%';&lt;/SQL&gt;&lt;OawDocProperty name=&quot;Outputprofile.External&quot; field=&quot;Outputprofile.External&quot;/&gt;&lt;/profile&gt;&lt;profile type=&quot;print&quot; UID=&quot;2010071914505949584758&quot; sameAsDefault=&quot;0&quot;&gt;&lt;SQL&gt;SELECT Value, UID FROM Data WHERE LCID = '%WhereLCID%';&lt;/SQL&gt;&lt;OawDocProperty name=&quot;Outputprofile.Internal&quot; field=&quot;Outputprofile.Internal&quot;/&gt;&lt;/profile&gt;&lt;profile type=&quot;print&quot; UID=&quot;2010071914510808109584&quot; sameAsDefault=&quot;0&quot;&gt;&lt;SQL&gt;SELECT Value, UID FROM Data WHERE LCID = '%WhereLCID%';&lt;/SQL&gt;&lt;OawDocProperty name=&quot;Outputprofile.Internal&quot; field=&quot;Outputprofile.Internal&quot;/&gt;&lt;/profile&gt;&lt;profile type=&quot;print&quot; UID=&quot;2010071914515554119854&quot; sameAsDefault=&quot;0&quot;&gt;&lt;SQL&gt;SELECT Value, UID FROM Data WHERE LCID = '%WhereLCID%';&lt;/SQL&gt;&lt;OawDocProperty name=&quot;Outputprofile.Internal&quot; field=&quot;Outputprofile.Internal&quot;/&gt;&lt;/profile&gt;&lt;profile type=&quot;send&quot; UID=&quot;2003010711200895123470110&quot; sameAsDefault=&quot;0&quot;&gt;&lt;SQL&gt;SELECT Value, UID FROM Data WHERE LCID = '%WhereLCID%';&lt;/SQL&gt;&lt;OawDocProperty name=&quot;Outputprofile.Internal&quot; field=&quot;Outputprofile.Internal&quot;/&gt;&lt;/profile&gt;&lt;profile type=&quot;save&quot; UID=&quot;2004062216425255253277&quot; sameAsDefault=&quot;0&quot;&gt;&lt;SQL&gt;SELECT Value, UID FROM Data WHERE LCID = '%WhereLCID%';&lt;/SQL&gt;&lt;OawDocProperty name=&quot;Outputprofile.Internal&quot; field=&quot;Outputprofile.Internal&quot;/&gt;&lt;/profile&gt;&lt;profile type=&quot;print&quot; UID=&quot;2006120711380151760646&quot; sameAsDefault=&quot;0&quot;&gt;&lt;SQL&gt;SELECT Value, UID FROM Data WHERE LCID = '%WhereLCID%';&lt;/SQL&gt;&lt;OawDocProperty name=&quot;Outputprofile.ExternalSignature&quot; field=&quot;Outputprofile.ExternalSignature&quot;/&gt;&lt;/profile&gt;&lt;profile type=&quot;send&quot; UID=&quot;2006121210395821292110&quot; sameAsDefault=&quot;0&quot;&gt;&lt;SQL&gt;SELECT Value, UID FROM Data WHERE LCID = '%WhereLCID%';&lt;/SQL&gt;&lt;OawDocProperty name=&quot;Outputprofile.ExternalSignature&quot; field=&quot;Outputprofile.ExternalSignature&quot;/&gt;&lt;/profile&gt;&lt;profile type=&quot;save&quot; UID=&quot;2006121210441235887611&quot; sameAsDefault=&quot;0&quot;&gt;&lt;SQL&gt;SELECT Value, UID FROM Data WHERE LCID = '%WhereLCID%';&lt;/SQL&gt;&lt;OawDocProperty name=&quot;Outputprofile.ExternalSignature&quot; field=&quot;Outputprofile.ExternalSignature&quot;/&gt;&lt;/profile&gt;&lt;/source&gt;"/>
    <w:docVar w:name="OawDocProp.2006040509495284662868" w:val="&lt;source&gt;&lt;Fields List=&quot;Name&quot;/&gt;&lt;profile type=&quot;default&quot; UID=&quot;&quot; sameAsDefault=&quot;0&quot;&gt;&lt;OawDocProperty name=&quot;Author.Name&quot; field=&quot;Name&quot;/&gt;&lt;/profile&gt;&lt;/source&gt;"/>
    <w:docVar w:name="OawDocProp.2010020409223900652065" w:val="&lt;source&gt;&lt;Fields List=&quot;Dok_Titel|G_Laufnummer|G_Signatur&quot;/&gt;&lt;profile type=&quot;default&quot; UID=&quot;&quot; sameAsDefault=&quot;0&quot;&gt;&lt;OawDocProperty name=&quot;CMIdata.Dok_Titel&quot; field=&quot;Dok_Titel&quot;/&gt;&lt;OawDocProperty name=&quot;CMIdata.G_Laufnummer&quot; field=&quot;G_Laufnummer&quot;/&gt;&lt;OawDocProperty name=&quot;CMIdata.G_Signatur&quot; field=&quot;G_Signatur&quot;/&gt;&lt;/profile&gt;&lt;/source&gt;"/>
    <w:docVar w:name="OawDocPropSource" w:val="&lt;DocProps&gt;&lt;DocProp UID=&quot;2002122011014149059130932&quot; EntryUID=&quot;2014021914331154344765&quot;&gt;&lt;Field Name=&quot;IDName&quot; Value=&quot;BKD, Dienststelle Berufs- und Weiterbildung_BB&quot;/&gt;&lt;Field Name=&quot;Departement&quot; Value=&quot;Bildungs- und Kulturdepartement&quot;/&gt;&lt;Field Name=&quot;Dienststelle1&quot; Value=&quot;&quot;/&gt;&lt;Field Name=&quot;Dienststelle2&quot; Value=&quot;&quot;/&gt;&lt;Field Name=&quot;Abteilung1&quot; Value=&quot;&quot;/&gt;&lt;Field Name=&quot;Abteilung2&quot; Value=&quot;&quot;/&gt;&lt;Field Name=&quot;AddressB1&quot; Value=&quot;Dienststelle Berufs- und Weiterbildung&quot;/&gt;&lt;Field Name=&quot;AddressB2&quot; Value=&quot;Betriebliche Bildung&quot;/&gt;&lt;Field Name=&quot;AddressB3&quot; Value=&quot;&quot;/&gt;&lt;Field Name=&quot;AddressB4&quot; Value=&quot;&quot;/&gt;&lt;Field Name=&quot;AddressN1&quot; Value=&quot;Obergrundstrasse 51&quot;/&gt;&lt;Field Name=&quot;AddressN2&quot; Value=&quot;6002 Luzern&quot;/&gt;&lt;Field Name=&quot;AddressN3&quot; Value=&quot;&quot;/&gt;&lt;Field Name=&quot;AddressN4&quot; Value=&quot;&quot;/&gt;&lt;Field Name=&quot;Postcode&quot; Value=&quot;6002&quot;/&gt;&lt;Field Name=&quot;City&quot; Value=&quot;Luzern&quot;/&gt;&lt;Field Name=&quot;Abteilungsinformation1&quot; Value=&quot;&quot;/&gt;&lt;Field Name=&quot;Abteilungsinformation2&quot; Value=&quot;&quot;/&gt;&lt;Field Name=&quot;Abteilungsinformation3&quot; Value=&quot;&quot;/&gt;&lt;Field Name=&quot;Abteilungsinformation4&quot; Value=&quot;&quot;/&gt;&lt;Field Name=&quot;Abteilungsinformation5&quot; Value=&quot;&quot;/&gt;&lt;Field Name=&quot;Abteilungsinformation6&quot; Value=&quot;&quot;/&gt;&lt;Field Name=&quot;Abteilungsinformation7&quot; Value=&quot;&quot;/&gt;&lt;Field Name=&quot;Abteilungsinformation8&quot; Value=&quot;&quot;/&gt;&lt;Field Name=&quot;Telefon&quot; Value=&quot;041 228 52 52&quot;/&gt;&lt;Field Name=&quot;Fax&quot; Value=&quot;&quot;/&gt;&lt;Field Name=&quot;LogoColor&quot; Value=&quot;%Logos%\Luzern.BKD.Logo.2100.350.emf&quot;/&gt;&lt;Field Name=&quot;LogoBlackWhite&quot; Value=&quot;%Logos%\Luzern.BKD.Logo.2100.350.emf&quot;/&gt;&lt;Field Name=&quot;LogoZertifikate&quot; Value=&quot;%Logos%\EFQM.300.2970.emf&quot;/&gt;&lt;Field Name=&quot;Email&quot; Value=&quot;info.dbw@lu.ch&quot;/&gt;&lt;Field Name=&quot;Internet&quot; Value=&quot;www.beruf.lu.ch&quot;/&gt;&lt;Field Name=&quot;LogoSignature&quot; Value=&quot;&quot;/&gt;&lt;Field Name=&quot;LogoPowerPointTitleLast&quot; Value=&quot;&quot;/&gt;&lt;Field Name=&quot;LogoPowerPointTitleFirst&quot; Value=&quot;&quot;/&gt;&lt;Field Name=&quot;LogoPowerPointChapter&quot; Value=&quot;&quot;/&gt;&lt;Field Name=&quot;LogoPowerPointSlide&quot; Value=&quot;&quot;/&gt;&lt;Field Name=&quot;LogoNeutral&quot; Value=&quot;%Logos%\Luzern.BKD.Logo.2100.350.emf&quot;/&gt;&lt;Field Name=&quot;LogoSchriftzug&quot; Value=&quot;%Logos%\Schriftzug.199.1439.emf&quot;/&gt;&lt;Field Name=&quot;LogoTag&quot; Value=&quot;%Logos%\dbw.2099.217.emf&quot;/&gt;&lt;Field Name=&quot;Data_UID&quot; Value=&quot;2014021914331154344765&quot;/&gt;&lt;Field Name=&quot;Field_Name&quot; Value=&quot;&quot;/&gt;&lt;Field Name=&quot;Field_UID&quot; Value=&quot;&quot;/&gt;&lt;Field Name=&quot;ML_LCID&quot; Value=&quot;&quot;/&gt;&lt;Field Name=&quot;ML_Value&quot; Value=&quot;&quot;/&gt;&lt;/DocProp&gt;&lt;DocProp UID=&quot;200212191811121321310321301031x&quot; EntryUID=&quot;2019081211214844633770&quot;&gt;&lt;Field Name=&quot;IDName&quot; Value=&quot;Hoti Sherine, DBW-A&quot;/&gt;&lt;Field Name=&quot;Name&quot; Value=&quot;Sherine Hoti&quot;/&gt;&lt;Field Name=&quot;PersonalNumber&quot; Value=&quot;&quot;/&gt;&lt;Field Name=&quot;DirectPhone&quot; Value=&quot;041 228 77 18&quot;/&gt;&lt;Field Name=&quot;DirectFax&quot; Value=&quot;&quot;/&gt;&lt;Field Name=&quot;Mobile&quot; Value=&quot;&quot;/&gt;&lt;Field Name=&quot;EMail&quot; Value=&quot;sherine.hoti@lu.ch&quot;/&gt;&lt;Field Name=&quot;Function&quot; Value=&quot;Lernende Büroassistentin EBA&quot;/&gt;&lt;Field Name=&quot;SignatureLowResColor&quot; Value=&quot;&quot;/&gt;&lt;Field Name=&quot;SignatureHighResColor&quot; Value=&quot;&quot;/&gt;&lt;Field Name=&quot;SignatureHighResBW&quot; Value=&quot;&quot;/&gt;&lt;Field Name=&quot;SignatureLowResBW&quot; Value=&quot;&quot;/&gt;&lt;Field Name=&quot;Initials&quot; Value=&quot;hos&quot;/&gt;&lt;Field Name=&quot;SignatureAdditional2&quot; Value=&quot;&quot;/&gt;&lt;Field Name=&quot;SignatureAdditional1&quot; Value=&quot;&quot;/&gt;&lt;Field Name=&quot;Lizenz_noetig&quot; Value=&quot;Ja&quot;/&gt;&lt;Field Name=&quot;Data_UID&quot; Value=&quot;2019081211214844633770&quot;/&gt;&lt;Field Name=&quot;Field_Name&quot; Value=&quot;&quot;/&gt;&lt;Field Name=&quot;Field_UID&quot; Value=&quot;&quot;/&gt;&lt;Field Name=&quot;ML_LCID&quot; Value=&quot;&quot;/&gt;&lt;Field Name=&quot;ML_Value&quot; Value=&quot;&quot;/&gt;&lt;/DocProp&gt;&lt;DocProp UID=&quot;2002122010583847234010578&quot; EntryUID=&quot;2003121817293296325874&quot;&gt;&lt;Field Name=&quot;IDName&quot; Value=&quot;(Leer)&quot;/&gt;&lt;/DocProp&gt;&lt;DocProp UID=&quot;2003061115381095709037&quot; EntryUID=&quot;2003121817293296325874&quot;&gt;&lt;Field Name=&quot;IDName&quot; Value=&quot;(Leer)&quot;/&gt;&lt;/DocProp&gt;&lt;DocProp UID=&quot;2006040509495284662868&quot; EntryUID=&quot;2019081211214844633770&quot;&gt;&lt;Field Name=&quot;IDName&quot; Value=&quot;Hoti Sherine, DBW-A&quot;/&gt;&lt;Field Name=&quot;Name&quot; Value=&quot;Sherine Hoti&quot;/&gt;&lt;Field Name=&quot;PersonalNumber&quot; Value=&quot;&quot;/&gt;&lt;Field Name=&quot;DirectPhone&quot; Value=&quot;041 228 77 18&quot;/&gt;&lt;Field Name=&quot;DirectFax&quot; Value=&quot;&quot;/&gt;&lt;Field Name=&quot;Mobile&quot; Value=&quot;&quot;/&gt;&lt;Field Name=&quot;EMail&quot; Value=&quot;sherine.hoti@lu.ch&quot;/&gt;&lt;Field Name=&quot;Function&quot; Value=&quot;Lernende Büroassistentin EBA&quot;/&gt;&lt;Field Name=&quot;SignatureLowResColor&quot; Value=&quot;&quot;/&gt;&lt;Field Name=&quot;SignatureHighResColor&quot; Value=&quot;&quot;/&gt;&lt;Field Name=&quot;SignatureHighResBW&quot; Value=&quot;&quot;/&gt;&lt;Field Name=&quot;SignatureLowResBW&quot; Value=&quot;&quot;/&gt;&lt;Field Name=&quot;Initials&quot; Value=&quot;hos&quot;/&gt;&lt;Field Name=&quot;SignatureAdditional2&quot; Value=&quot;&quot;/&gt;&lt;Field Name=&quot;SignatureAdditional1&quot; Value=&quot;&quot;/&gt;&lt;Field Name=&quot;Lizenz_noetig&quot; Value=&quot;Ja&quot;/&gt;&lt;Field Name=&quot;Data_UID&quot; Value=&quot;2019081211214844633770&quot;/&gt;&lt;Field Name=&quot;Field_Name&quot; Value=&quot;&quot;/&gt;&lt;Field Name=&quot;Field_UID&quot; Value=&quot;&quot;/&gt;&lt;Field Name=&quot;ML_LCID&quot; Value=&quot;&quot;/&gt;&lt;Field Name=&quot;ML_Value&quot; Value=&quot;&quot;/&gt;&lt;/DocProp&gt;&lt;DocProp UID=&quot;2010072016315072560894&quot; EntryUID=&quot;2003121817293296325874&quot;&gt;&lt;Field Name=&quot;IDName&quot; Value=&quot;(Leer)&quot;/&gt;&lt;/DocProp&gt;&lt;DocProp UID=&quot;2016110913315368876110&quot; EntryUID=&quot;2003121817293296325874&quot;&gt;&lt;Field Name=&quot;IDName&quot; Value=&quot;(Leer)&quot;/&gt;&lt;/DocProp&gt;&lt;/DocProps&gt;_x000d_"/>
    <w:docVar w:name="OawDocumentLanguageID" w:val="2055"/>
    <w:docVar w:name="OawDocumentStatus" w:val="default"/>
    <w:docVar w:name="OawFormulas2InDocument" w:val="0"/>
    <w:docVar w:name="OawFormulasInDocument" w:val="0"/>
    <w:docVar w:name="OawMenusDef" w:val="&lt;MenusDef xmlns:xsi=&quot;http://www.w3.org/2001/XMLSchema-instance&quot; xsi:noNamespaceSchemaLocation=&quot;MenusDef_1.xsd&quot; SchemaVersion=&quot;1&quot;&gt;_x000d_&lt;Item Type=&quot;SubMenu&quot; IDName=&quot;TextStyles&quot;&gt;_x000d_&lt;Item Type=&quot;Button&quot; IDName=&quot;NormalKeepTogether&quot; Icon=&quot;3546&quot; Label=&quot;&amp;lt;translate&amp;gt;Style.NormalKeepTogether&amp;lt;/translate&amp;gt;&quot; Command=&quot;StyleApply&quot; Parameter=&quot;NormalKeepTogether&quot;/&gt;_x000d_&lt;Item Type=&quot;Separator&quot;/&gt;_x000d_&lt;Item Type=&quot;Button&quot; IDName=&quot;PositionWithValue&quot; Icon=&quot;3546&quot; Label=&quot;&amp;lt;translate&amp;gt;Style.PositionWithValue&amp;lt;/translate&amp;gt;&quot; Command=&quot;StyleApply&quot; Parameter=&quot;PositionWithValue&quot;/&gt;_x000d_&lt;Item Type=&quot;Separator&quot;/&gt;_x000d_&lt;Item Type=&quot;Button&quot; IDName=&quot;SignatureLines&quot; Icon=&quot;3546&quot; Label=&quot;&amp;lt;translate&amp;gt;Style.SignatureLines&amp;lt;/translate&amp;gt;&quot; Command=&quot;StyleApply&quot; Parameter=&quot;SignatureLines&quot;/&gt;_x000d_&lt;Item Type=&quot;Button&quot; IDName=&quot;SignatureText&quot; Icon=&quot;3546&quot; Label=&quot;&amp;lt;translate&amp;gt;Style.SignatureText&amp;lt;/translate&amp;gt;&quot; Command=&quot;StyleApply&quot; Parameter=&quot;SignatureText&quot;/&gt;_x000d_&lt;/Item&gt;_x000d_&lt;Item Type=&quot;SubMenu&quot; IDName=&quot;CharacterStyles&quot;&gt;_x000d_&lt;Item Type=&quot;Button&quot; IDName=&quot;DefaultParagraphFont&quot;  Icon=&quot;3114&quot; Label=&quot;&amp;lt;translate&amp;gt;Style.DefaultParagraphFont&amp;lt;/translate&amp;gt;&quot; Command=&quot;StyleApply&quot; Parameter=&quot;-66&quot;/&gt;_x000d_&lt;Item Type=&quot;Button&quot; IDName=&quot;Emphasis&quot;  Icon=&quot;3114&quot; Label=&quot;&amp;lt;translate&amp;gt;Style.Emphasis&amp;lt;/translate&amp;gt;&quot; Command=&quot;StyleApply&quot; Parameter=&quot;-88&quot;/&gt;_x000d_&lt;/Item&gt;_x000d_&lt;Item Type=&quot;SubMenu&quot; IDName=&quot;StructureStyles&quot;&gt;_x000d_&lt;Item Type=&quot;Button&quot; IDName=&quot;DocumentType&quot; Icon=&quot;3546&quot; Label=&quot;&amp;lt;translate&amp;gt;Style.DocumentType&amp;lt;/translate&amp;gt;&quot; Command=&quot;StyleApply&quot; Parameter=&quot;Inhalts-Typ&quot;/&gt;_x000d_&lt;Item Type=&quot;Button&quot; IDName=&quot;Subject&quot; Icon=&quot;3546&quot; Label=&quot;&amp;lt;translate&amp;gt;Style.Subject&amp;lt;/translate&amp;gt;&quot; Command=&quot;StyleApply&quot; Parameter=&quot;Betreff&quot;/&gt;_x000d_&lt;Item Type=&quot;Button&quot; IDName=&quot;Abschnitt&quot; Icon=&quot;3546&quot; Label=&quot;Abschnitt&quot; Command=&quot;StyleApply&quot; Parameter=&quot;Abschnitt&quot;/&gt;_x000d_&lt;Item Type=&quot;Separator&quot;/&gt;_x000d_&lt;Item Type=&quot;Button&quot; IDName=&quot;Heading1&quot; Icon=&quot;3546&quot; Label=&quot;&amp;lt;translate&amp;gt;Style.Heading1&amp;lt;/translate&amp;gt;&quot; Command=&quot;StyleApply&quot; Parameter=&quot;-2&quot;/&gt;_x000d_&lt;Item Type=&quot;Button&quot; IDName=&quot;Heading2&quot; Icon=&quot;3546&quot; Label=&quot;&amp;lt;translate&amp;gt;Style.Heading2&amp;lt;/translate&amp;gt;&quot; Command=&quot;StyleApply&quot; Parameter=&quot;-3&quot;/&gt;_x000d_&lt;Item Type=&quot;Button&quot; IDName=&quot;Heading3&quot; Icon=&quot;3546&quot; Label=&quot;&amp;lt;translate&amp;gt;Style.Heading3&amp;lt;/translate&amp;gt;&quot; Command=&quot;StyleApply&quot; Parameter=&quot;-4&quot;/&gt;_x000d_&lt;Item Type=&quot;Button&quot; IDName=&quot;Heading4&quot; Icon=&quot;3546&quot; Label=&quot;&amp;lt;translate&amp;gt;Style.Heading4&amp;lt;/translate&amp;gt;&quot; Command=&quot;StyleApply&quot; Parameter=&quot;-5&quot;/&gt;_x000d_&lt;Item Type=&quot;Separator&quot;/&gt;_x000d_&lt;Item Type=&quot;Button&quot; IDName=&quot;1 ohne&quot; Icon=&quot;3546&quot; Label=&quot;Überschrift 1 o. Nr.&quot; Command=&quot;StyleApply&quot; Parameter=&quot;Überschrift 1 o. Nr.&quot;/&gt;_x000d_&lt;Item Type=&quot;Button&quot; IDName=&quot;2 ohne&quot; Icon=&quot;3546&quot; Label=&quot;Überschrift 2 o. Nr.&quot; Command=&quot;StyleApply&quot; Parameter=&quot;Überschrift 2 o. Nr.&quot;/&gt;_x000d_&lt;Item Type=&quot;Button&quot; IDName=&quot;3 ohne&quot; Icon=&quot;3546&quot; Label=&quot;Überschrift 3 o. Nr.&quot; Command=&quot;StyleApply&quot; Parameter=&quot;Überschrift 3 o. Nr.&quot;/&gt;_x000d_&lt;Item Type=&quot;Button&quot; IDName=&quot;4 ohne&quot; Icon=&quot;3546&quot; Label=&quot;Überschrift 4 o. Nr.&quot; Command=&quot;StyleApply&quot; Parameter=&quot;Überschrift 4 o. Nr.&quot;/&gt;_x000d_&lt;Item Type=&quot;Separator&quot;/&gt;_x000d_&lt;Item Type=&quot;Button&quot; IDName=&quot;Appendix&quot; Icon=&quot;3546&quot; Label=&quot;Anhang&quot; Command=&quot;StyleApply&quot; Parameter=&quot;Appendix&quot;/&gt;_x000d_&lt;/Item&gt;_x000d_&lt;Item Type=&quot;SubMenu&quot; IDName=&quot;TopicStyles&quot;&gt;_x000d_&lt;Item Type=&quot;Button&quot; IDName=&quot;Topic075&quot; Icon=&quot;3546&quot; Label=&quot;&amp;lt;translate&amp;gt;Style.Topic075&amp;lt;/translate&amp;gt;&quot; Command=&quot;StyleApply&quot; Parameter=&quot;Topic075&quot;/&gt;_x000d_&lt;Item Type=&quot;Button&quot; IDName=&quot;Topic300&quot; Icon=&quot;3546&quot; Label=&quot;&amp;lt;translate&amp;gt;Style.Topic300&amp;lt;/translate&amp;gt;&quot; Command=&quot;StyleApply&quot; Parameter=&quot;Topic300&quot;/&gt;_x000d_&lt;Item Type=&quot;Button&quot; IDName=&quot;Topic450&quot; Icon=&quot;3546&quot; Label=&quot;&amp;lt;translate&amp;gt;Style.Topic450&amp;lt;/translate&amp;gt;&quot; Command=&quot;StyleApply&quot; Parameter=&quot;Topic450&quot;/&gt;_x000d_&lt;Item Type=&quot;Button&quot; IDName=&quot;Topic600&quot; Icon=&quot;3546&quot; Label=&quot;&amp;lt;translate&amp;gt;Style.Topic600&amp;lt;/translate&amp;gt;&quot; Command=&quot;StyleApply&quot; Parameter=&quot;Topic600&quot;/&gt;_x000d_&lt;Item Type=&quot;Button&quot; IDName=&quot;Topic750&quot; Icon=&quot;3546&quot; Label=&quot;&amp;lt;translate&amp;gt;Style.Topic750&amp;lt;/translate&amp;gt;&quot; Command=&quot;StyleApply&quot; Parameter=&quot;Topic750&quot;/&gt;_x000d_&lt;Item Type=&quot;Button&quot; IDName=&quot;Topic900&quot; Icon=&quot;3546&quot; Label=&quot;&amp;lt;translate&amp;gt;Style.Topic900&amp;lt;/translate&amp;gt;&quot; Command=&quot;StyleApply&quot; Parameter=&quot;Topic900&quot;/&gt;_x000d_&lt;Item Type=&quot;Separator&quot;/&gt;_x000d_&lt;Item Type=&quot;Button&quot; IDName=&quot;Topic075Line&quot; Icon=&quot;3546&quot; Label=&quot;&amp;lt;translate&amp;gt;Style.Topic075Line&amp;lt;/translate&amp;gt;&quot; Command=&quot;StyleApply&quot; Parameter=&quot;Topic075Line&quot;/&gt;_x000d_&lt;Item Type=&quot;Button&quot; IDName=&quot;Topic300Line&quot; Icon=&quot;3546&quot; Label=&quot;&amp;lt;translate&amp;gt;Style.Topic300Line&amp;lt;/translate&amp;gt;&quot; Command=&quot;StyleApply&quot; Parameter=&quot;Topic300Line&quot;/&gt;_x000d_&lt;Item Type=&quot;Button&quot; IDName=&quot;Topic450Line&quot; Icon=&quot;3546&quot; Label=&quot;&amp;lt;translate&amp;gt;Style.Topic450Line&amp;lt;/translate&amp;gt;&quot; Command=&quot;StyleApply&quot; Parameter=&quot;Topic450Line&quot;/&gt;_x000d_&lt;Item Type=&quot;Button&quot; IDName=&quot;Topic600Line&quot; Icon=&quot;3546&quot; Label=&quot;&amp;lt;translate&amp;gt;Style.Topic600Line&amp;lt;/translate&amp;gt;&quot; Command=&quot;StyleApply&quot; Parameter=&quot;Topic600Line&quot;/&gt;_x000d_&lt;Item Type=&quot;Button&quot; IDName=&quot;Topic750Line&quot; Icon=&quot;3546&quot; Label=&quot;&amp;lt;translate&amp;gt;Style.Topic750Line&amp;lt;/translate&amp;gt;&quot; Command=&quot;StyleApply&quot; Parameter=&quot;Topic750Line&quot;/&gt;_x000d_&lt;Item Type=&quot;Button&quot; IDName=&quot;Topic900Line&quot; Icon=&quot;3546&quot; Label=&quot;&amp;lt;translate&amp;gt;Style.Topic900Line&amp;lt;/translate&amp;gt;&quot; Command=&quot;StyleApply&quot; Parameter=&quot;Topic900Line&quot;/&gt;_x000d_&lt;/Item&gt;_x000d_&lt;Item Type=&quot;SubMenu&quot; IDName=&quot;ListStyles&quot;&gt;_x000d_&lt;Item Type=&quot;Button&quot; IDName=&quot;ListWithSymbols&quot; Icon=&quot;838&quot; Label=&quot;&amp;lt;translate&amp;gt;Style.ListWithSymbols&amp;lt;/translate&amp;gt;&quot; Command=&quot;StyleApply&quot; Parameter=&quot;ListWithSymbols&quot;/&gt;_x000d_&lt;Item Type=&quot;Button&quot; IDName=&quot;ListWithLetters&quot; Icon=&quot;80&quot; Label=&quot;&amp;lt;translate&amp;gt;Style.ListWithLetters&amp;lt;/translate&amp;gt;&quot; Command=&quot;StyleApply&quot; Parameter=&quot;ListWithLetters&quot;/&gt;_x000d_&lt;Item Type=&quot;Button&quot; IDName=&quot;ListWithNumbers&quot; Icon=&quot;71&quot; Label=&quot;&amp;lt;translate&amp;gt;Style.ListWithNumbers&amp;lt;/translate&amp;gt;&quot; Command=&quot;StyleApply&quot; Parameter=&quot;ListWithNumbers&quot;/&gt;_x000d_&lt;Item Type=&quot;Button&quot; IDName=&quot;ListLevelsWithNumbers&quot; Icon=&quot;71&quot; Label=&quot;&amp;lt;translate&amp;gt;Style.ListLevelsWithNumbers&amp;lt;/translate&amp;gt;&quot; Command=&quot;StyleApply&quot; Parameter=&quot;ListLevelsWithNumbers&quot;/&gt;_x000d_&lt;Item Type=&quot;Button&quot; IDName=&quot;ListWithCheckBoxes&quot; Icon=&quot;220&quot; Label=&quot;&amp;lt;translate&amp;gt;Style.ListWithCheckBoxes&amp;lt;/translate&amp;gt;&quot; Command=&quot;StyleApply&quot; Parameter=&quot;ListWithCheckBoxes&quot;/&gt;_x000d_&lt;/Item&gt;_x000d_&lt;Item Type=&quot;SubMenu&quot; IDName=&quot;LawStyles&quot;&gt;_x000d_&lt;Item Type=&quot;Button&quot; IDName=&quot;Art-Titel&quot; Icon=&quot;3546&quot; Label=&quot;&amp;lt;translate&amp;gt;Style.ArtTitel&amp;lt;/translate&amp;gt;&quot; Command=&quot;StyleApply&quot; Parameter=&quot;Art-Titel&quot;/&gt;_x000d_&lt;Item Type=&quot;Button&quot; IDName=&quot;Art-Text&quot; Icon=&quot;3546&quot; Label=&quot;&amp;lt;translate&amp;gt;Style.ArtText&amp;lt;/translate&amp;gt;&quot; Command=&quot;StyleApply&quot; Parameter=&quot;Art-Text&quot;/&gt;_x000d_&lt;Item Type=&quot;Button&quot; IDName=&quot;Art-Hochgestellt&quot; Icon=&quot;3114&quot; Label=&quot;&amp;lt;translate&amp;gt;Style.ArtHochgestellt&amp;lt;/translate&amp;gt;&quot; Command=&quot;StyleApply&quot; Parameter=&quot;Art-Hochgestellt&quot;/&gt;_x000d_&lt;Item Type=&quot;Button&quot; IDName=&quot;DefaultParagraphFont&quot;  Icon=&quot;3114&quot; Label=&quot;&amp;lt;translate&amp;gt;Style.DefaultParagraphFont&amp;lt;/translate&amp;gt;&quot; Command=&quot;StyleApply&quot; Parameter=&quot;-66&quot;/&gt;_x000d_&lt;/Item&gt;_x000d_&lt;/MenusDef&gt;"/>
    <w:docVar w:name="OawOMS" w:val="&lt;OawOMS&gt;&lt;send profileUID=&quot;1&quot;&gt;&lt;mail&gt;&lt;cc&gt;&lt;/cc&gt;&lt;bcc&gt;&lt;/bcc&gt;&lt;to&gt;&lt;value type=&quot;OawDocProperty&quot; name=&quot;Receipient.EMail&quot;&gt;&lt;separator text=&quot;&quot;&gt;&lt;/separator&gt;&lt;format text=&quot;&quot;&gt;&lt;/format&gt;&lt;/value&gt;&lt;/to&gt;&lt;subject&gt;&lt;value type=&quot;OawBookmark&quot; name=&quot;Subject&quot;&gt;&lt;separator text=&quot;&quot;&gt;&lt;/separator&gt;&lt;format text=&quot;&quot;&gt;&lt;/format&gt;&lt;/value&gt;&lt;/subject&gt;&lt;body&gt;&lt;value type=&quot;OawBookmark&quot; name=&quot;RecipientIntroduction&quot;&gt;&lt;separator text=&quot;%CrLf%%CrLf%&quot;&gt;&lt;/separator&gt;&lt;format text=&quot;&quot;&gt;&lt;/format&gt;&lt;/value&gt;&lt;value type=&quot;OawLanguage&quot; name=&quot;Email.Text01&quot;&gt;&lt;separator text=&quot;&quot;&gt;&lt;/separator&gt;&lt;format text=&quot;&quot;&gt;&lt;/format&gt;&lt;/value&gt;&lt;value type=&quot;OawBookmark&quot; name=&quot;Subject&quot;&gt;&lt;separator text=&quot;&quot;&gt;&lt;/separator&gt;&lt;format text=&quot;&quot;&gt;&lt;/format&gt;&lt;/value&gt;&lt;value type=&quot;OawLanguage&quot; name=&quot;Email.Text02&quot;&gt;&lt;separator text=&quot;%CrLf%%CrLf%&quot;&gt;&lt;/separator&gt;&lt;format text=&quot;&quot;&gt;&lt;/format&gt;&lt;/value&gt;&lt;value type=&quot;OawBookmark&quot; name=&quot;RecipientClosing&quot;&gt;&lt;separator text=&quot;%CrLf%%CrLf%&quot;&gt;&lt;/separator&gt;&lt;format text=&quot;&quot;&gt;&lt;/format&gt;&lt;/value&gt;&lt;value type=&quot;OawDocProperty&quot; name=&quot;Signature1.Name&quot;&gt;&lt;separator text=&quot;%CrLf%&quot;&gt;&lt;/separator&gt;&lt;format text=&quot;&quot;&gt;&lt;/format&gt;&lt;/value&gt;&lt;value type=&quot;OawDocProperty&quot; name=&quot;Signature1.Function&quot;&gt;&lt;separator text=&quot;%CrLf%%CrLf%&quot;&gt;&lt;/separator&gt;&lt;format text=&quot;&quot;&gt;&lt;/format&gt;&lt;/value&gt;&lt;value type=&quot;OawDocProperty&quot; name=&quot;Company.Company&quot;&gt;&lt;separator text=&quot;%CrLf%&quot;&gt;&lt;/separator&gt;&lt;format text=&quot;&quot;&gt;&lt;/format&gt;&lt;/value&gt;&lt;value type=&quot;OawDocProperty&quot; name=&quot;Company.Address1&quot;&gt;&lt;separator text=&quot;%CrLf%&quot;&gt;&lt;/separator&gt;&lt;format text=&quot;&quot;&gt;&lt;/format&gt;&lt;/value&gt;&lt;value type=&quot;OawDocProperty&quot; name=&quot;Company.Address2&quot;&gt;&lt;separator text=&quot;%CrLf%&quot;&gt;&lt;/separator&gt;&lt;format text=&quot;&quot;&gt;&lt;/format&gt;&lt;/value&gt;&lt;value type=&quot;OawDocProperty&quot; name=&quot;Company.Address3&quot;&gt;&lt;separator text=&quot;%CrLf%&quot;&gt;&lt;/separator&gt;&lt;format text=&quot;&quot;&gt;&lt;/format&gt;&lt;/value&gt;&lt;value type=&quot;OawDocProperty&quot; name=&quot;Company.Address4&quot;&gt;&lt;separator text=&quot;%CrLf%&quot;&gt;&lt;/separator&gt;&lt;format text=&quot;&quot;&gt;&lt;/format&gt;&lt;/value&gt;&lt;value type=&quot;OawDocProperty&quot; name=&quot;Company.Address5&quot;&gt;&lt;separator text=&quot;%CrLf%&quot;&gt;&lt;/separator&gt;&lt;format text=&quot;&quot;&gt;&lt;/format&gt;&lt;/value&gt;&lt;value type=&quot;OawDocProperty&quot; name=&quot;Company.Address6&quot;&gt;&lt;separator text=&quot;%CrLf%&quot;&gt;&lt;/separator&gt;&lt;format text=&quot;&quot;&gt;&lt;/format&gt;&lt;/value&gt;&lt;value type=&quot;text&quot;&gt;=========================&lt;separator text=&quot;%CrLf%&quot;&gt;&lt;/separator&gt;&lt;format text=&quot;&quot;&gt;&lt;/format&gt;&lt;/value&gt;&lt;value type=&quot;OawLanguage&quot; name=&quot;Email.TextDisclaimer&quot;&gt;&lt;separator text=&quot;%CrLf%&quot;&gt;&lt;/separator&gt;&lt;format text=&quot;&quot;&gt;&lt;/format&gt;&lt;/value&gt;&lt;value type=&quot;text&quot;&gt;http://www.officeatwork.com&lt;separator text=&quot;%CrLf%&quot;&gt;&lt;/separator&gt;&lt;format text=&quot;&quot;&gt;&lt;/format&gt;&lt;/value&gt;&lt;value type=&quot;text&quot;&gt;=========================&lt;separator text=&quot;%CrLf%&quot;&gt;&lt;/separator&gt;&lt;format text=&quot;&quot;&gt;&lt;/format&gt;&lt;/value&gt;&lt;/body&gt;&lt;/mail&gt;&lt;word&gt;&lt;subject&gt;&lt;value type=&quot;OawDocVar&quot; name=&quot;BM_DocumentSubject&quot;&gt;&lt;separator text=&quot;&quot;&gt;&lt;/separator&gt;&lt;format text=&quot;&quot;&gt;&lt;/format&gt;&lt;/value&gt;&lt;/subject&gt;&lt;title&gt;&lt;value type=&quot;OawLanguage&quot; name=&quot;Template.Letter&quot;&gt;&lt;separator text=&quot;&quot;&gt;&lt;/separator&gt;&lt;format text=&quot;&quot;&gt;&lt;/format&gt;&lt;/value&gt;&lt;/title&gt;&lt;author&gt;&lt;value type=&quot;OawDocProperty&quot; name=&quot;Company.Company&quot;&gt;&lt;separator text=&quot;&quot;&gt;&lt;/separator&gt;&lt;format text=&quot;&quot;&gt;&lt;/format&gt;&lt;/value&gt;&lt;/author&gt;&lt;keywords&gt;&lt;/keywords&gt;&lt;fileName&gt;&lt;value type=&quot;OawBookmark&quot; name=&quot;Subject&quot;&gt;&lt;separator text=&quot;&quot;&gt;&lt;/separator&gt;&lt;format text=&quot;&quot;&gt;&lt;/format&gt;&lt;/value&gt;&lt;/fileName&gt;&lt;/word&gt;&lt;PDF&gt;&lt;subject&gt;&lt;value type=&quot;OawDocVar&quot; name=&quot;BM_DocumentSubject&quot;&gt;&lt;separator text=&quot;&quot;&gt;&lt;/separator&gt;&lt;format text=&quot;&quot;&gt;&lt;/format&gt;&lt;/value&gt;&lt;/subject&gt;&lt;title&gt;&lt;value type=&quot;OawLanguage&quot; name=&quot;Template.Letter&quot;&gt;&lt;separator text=&quot;&quot;&gt;&lt;/separator&gt;&lt;format text=&quot;&quot;&gt;&lt;/format&gt;&lt;/value&gt;&lt;/title&gt;&lt;author&gt;&lt;value type=&quot;OawDocProperty&quot; name=&quot;Company.Company&quot;&gt;&lt;separator text=&quot;&quot;&gt;&lt;/separator&gt;&lt;format text=&quot;&quot;&gt;&lt;/format&gt;&lt;/value&gt;&lt;/author&gt;&lt;keywords&gt;&lt;/keywords&gt;&lt;fileName&gt;&lt;value type=&quot;OawBookmark&quot; name=&quot;Subject&quot;&gt;&lt;separator text=&quot;&quot;&gt;&lt;/separator&gt;&lt;format text=&quot;&quot;&gt;&lt;/format&gt;&lt;/value&gt;&lt;/fileName&gt;&lt;/PDF&gt;&lt;/send&gt;&lt;save profileUID=&quot;2003112610595290705547&quot;&gt;&lt;word&gt;&lt;fileName&gt;&lt;value type=&quot;OawBookmark&quot; name=&quot;Subject&quot;&gt;&lt;separator text=&quot;&quot;&gt;&lt;/separator&gt;&lt;format text=&quot;&quot;&gt;&lt;/format&gt;&lt;/value&gt;&lt;/fileName&gt;&lt;/word&gt;&lt;PDF&gt;&lt;fileName&gt;&lt;value type=&quot;OawBookmark&quot; name=&quot;Subject&quot;&gt;&lt;separator text=&quot;&quot;&gt;&lt;/separator&gt;&lt;format text=&quot;&quot;&gt;&lt;/format&gt;&lt;/value&gt;&lt;/fileName&gt;&lt;/PDF&gt;&lt;/save&gt;&lt;send profileUID=&quot;2003010711200895123470110&quot;&gt;&lt;mail&gt;&lt;to&gt;&lt;value type=&quot;OawDocProperty&quot; name=&quot;Receipient.EMail&quot;&gt;&lt;separator text=&quot;&quot;&gt;&lt;/separator&gt;&lt;format text=&quot;&quot;&gt;&lt;/format&gt;&lt;/value&gt;&lt;/to&gt;&lt;cc&gt;&lt;/cc&gt;&lt;bcc&gt;&lt;/bcc&gt;&lt;subject&gt;&lt;value type=&quot;OawBookmark&quot; name=&quot;Subject&quot;&gt;&lt;separator text=&quot;&quot;&gt;&lt;/separator&gt;&lt;format text=&quot;&quot;&gt;&lt;/format&gt;&lt;/value&gt;&lt;/subject&gt;&lt;body&gt;&lt;/body&gt;&lt;/mail&gt;&lt;word&gt;&lt;keywords&gt;&lt;/keywords&gt;&lt;language&gt;&lt;/language&gt;&lt;documentVersion&gt;&lt;/documentVersion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Departement&quot;&gt;&lt;separator text=&quot;&quot;&gt;&lt;/separator&gt;&lt;format text=&quot;&quot;&gt;&lt;/format&gt;&lt;/value&gt;&lt;/company&gt;&lt;title&gt;&lt;value type=&quot;OawBookmark&quot; name=&quot;ContentType&quot;&gt;&lt;separator text=&quot;&quot;&gt;&lt;/separator&gt;&lt;format text=&quot;&quot;&gt;&lt;/format&gt;&lt;/value&gt;&lt;/title&gt;&lt;subject&gt;&lt;value type=&quot;OawBookmark&quot; name=&quot;Subject&quot;&gt;&lt;separator text=&quot;&quot;&gt;&lt;/separator&gt;&lt;format text=&quot;&quot;&gt;&lt;/format&gt;&lt;/value&gt;&lt;/subject&gt;&lt;fileName&gt;&lt;value type=&quot;OawBookmark&quot; name=&quot;Subject&quot;&gt;&lt;separator text=&quot;&quot;&gt;&lt;/separator&gt;&lt;format text=&quot;&quot;&gt;&lt;/format&gt;&lt;/value&gt;&lt;/fileName&gt;&lt;/word&gt;&lt;PDF&gt;&lt;keywords&gt;&lt;/keywords&gt;&lt;language&gt;&lt;/language&gt;&lt;documentVersion&gt;&lt;/documentVersion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Departement&quot;&gt;&lt;separator text=&quot;&quot;&gt;&lt;/separator&gt;&lt;format text=&quot;&quot;&gt;&lt;/format&gt;&lt;/value&gt;&lt;/company&gt;&lt;title&gt;&lt;value type=&quot;OawBookmark&quot; name=&quot;ContentType&quot;&gt;&lt;separator text=&quot;&quot;&gt;&lt;/separator&gt;&lt;format text=&quot;&quot;&gt;&lt;/format&gt;&lt;/value&gt;&lt;/title&gt;&lt;subject&gt;&lt;value type=&quot;OawBookmark&quot; name=&quot;Subject&quot;&gt;&lt;separator text=&quot;&quot;&gt;&lt;/separator&gt;&lt;format text=&quot;&quot;&gt;&lt;/format&gt;&lt;/value&gt;&lt;/subject&gt;&lt;fileName&gt;&lt;value type=&quot;OawBookmark&quot; name=&quot;Subject&quot;&gt;&lt;separator text=&quot;&quot;&gt;&lt;/separator&gt;&lt;format text=&quot;&quot;&gt;&lt;/format&gt;&lt;/value&gt;&lt;/fileName&gt;&lt;/PDF&gt;&lt;/send&gt;&lt;send profileUID=&quot;2004040214394261858638&quot;&gt;&lt;PDF&gt;&lt;title&gt;&lt;value type=&quot;OawLanguage&quot; name=&quot;Template.Letter&quot;&gt;&lt;separator text=&quot;&quot;&gt;&lt;/separator&gt;&lt;format text=&quot;&quot;&gt;&lt;/format&gt;&lt;/value&gt;&lt;/title&gt;&lt;subject&gt;&lt;value type=&quot;OawBookmark&quot; name=&quot;Subject&quot;&gt;&lt;separator text=&quot;&quot;&gt;&lt;/separator&gt;&lt;format text=&quot;&quot;&gt;&lt;/format&gt;&lt;/value&gt;&lt;/subject&gt;&lt;author&gt;&lt;value type=&quot;OawDocProperty&quot; name=&quot;Company.Company&quot;&gt;&lt;separator text=&quot;&quot;&gt;&lt;/separator&gt;&lt;format text=&quot;&quot;&gt;&lt;/format&gt;&lt;/value&gt;&lt;/author&gt;&lt;keywords&gt;&lt;/keywords&gt;&lt;fileName&gt;&lt;value type=&quot;OawBookmark&quot; name=&quot;Subject&quot;&gt;&lt;separator text=&quot;&quot;&gt;&lt;/separator&gt;&lt;format text=&quot;&quot;&gt;&lt;/format&gt;&lt;/value&gt;&lt;/fileName&gt;&lt;/PDF&gt;&lt;mail&gt;&lt;to&gt;&lt;value type=&quot;OawDocProperty&quot; name=&quot;Receipient.EMail&quot;&gt;&lt;separator text=&quot;&quot;&gt;&lt;/separator&gt;&lt;format text=&quot;&quot;&gt;&lt;/format&gt;&lt;/value&gt;&lt;/to&gt;&lt;cc&gt;&lt;/cc&gt;&lt;bcc&gt;&lt;/bcc&gt;&lt;subject&gt;&lt;value type=&quot;OawBookmark&quot; name=&quot;Subject&quot;&gt;&lt;separator text=&quot;&quot;&gt;&lt;/separator&gt;&lt;format text=&quot;&quot;&gt;&lt;/format&gt;&lt;/value&gt;&lt;/subject&gt;&lt;body&gt;&lt;value type=&quot;OawBookmark&quot; name=&quot;RecipientIntroduction&quot;&gt;&lt;separator text=&quot;%CrLf%%CrLf%&quot;&gt;&lt;/separator&gt;&lt;format text=&quot;&quot;&gt;&lt;/format&gt;&lt;/value&gt;&lt;value type=&quot;OawLanguage&quot; name=&quot;Email.Text01&quot;&gt;&lt;separator text=&quot;&quot;&gt;&lt;/separator&gt;&lt;format text=&quot;&quot;&gt;&lt;/format&gt;&lt;/value&gt;&lt;value type=&quot;OawBookmark&quot; name=&quot;Subject&quot;&gt;&lt;separator text=&quot;&quot;&gt;&lt;/separator&gt;&lt;format text=&quot;&quot;&gt;&lt;/format&gt;&lt;/value&gt;&lt;value type=&quot;OawLanguage&quot; name=&quot;Email.Text02&quot;&gt;&lt;separator text=&quot;%CrLf%%CrLf%&quot;&gt;&lt;/separator&gt;&lt;format text=&quot;&quot;&gt;&lt;/format&gt;&lt;/value&gt;&lt;value type=&quot;OawBookmark&quot; name=&quot;RecipientClosing&quot;&gt;&lt;separator text=&quot;%CrLf%%CrLf%&quot;&gt;&lt;/separator&gt;&lt;format text=&quot;&quot;&gt;&lt;/format&gt;&lt;/value&gt;&lt;value type=&quot;OawDocProperty&quot; name=&quot;Signature1.Name&quot;&gt;&lt;separator text=&quot;%CrLf%&quot;&gt;&lt;/separator&gt;&lt;format text=&quot;&quot;&gt;&lt;/format&gt;&lt;/value&gt;&lt;value type=&quot;OawDocProperty&quot; name=&quot;Signature1.Function&quot;&gt;&lt;separator text=&quot;%CrLf%%CrLf%&quot;&gt;&lt;/separator&gt;&lt;format text=&quot;&quot;&gt;&lt;/format&gt;&lt;/value&gt;&lt;value type=&quot;OawDocProperty&quot; name=&quot;Company.Company&quot;&gt;&lt;separator text=&quot;%CrLf%&quot;&gt;&lt;/separator&gt;&lt;format text=&quot;&quot;&gt;&lt;/format&gt;&lt;/value&gt;&lt;value type=&quot;OawDocProperty&quot; name=&quot;Company.Address1&quot;&gt;&lt;separator text=&quot;%CrLf%&quot;&gt;&lt;/separator&gt;&lt;format text=&quot;&quot;&gt;&lt;/format&gt;&lt;/value&gt;&lt;value type=&quot;OawDocProperty&quot; name=&quot;Company.Address2&quot;&gt;&lt;separator text=&quot;%CrLf%&quot;&gt;&lt;/separator&gt;&lt;format text=&quot;&quot;&gt;&lt;/format&gt;&lt;/value&gt;&lt;value type=&quot;OawDocProperty&quot; name=&quot;Company.Address3&quot;&gt;&lt;separator text=&quot;%CrLf%&quot;&gt;&lt;/separator&gt;&lt;format text=&quot;&quot;&gt;&lt;/format&gt;&lt;/value&gt;&lt;value type=&quot;OawDocProperty&quot; name=&quot;Company.Address4&quot;&gt;&lt;separator text=&quot;%CrLf%&quot;&gt;&lt;/separator&gt;&lt;format text=&quot;&quot;&gt;&lt;/format&gt;&lt;/value&gt;&lt;value type=&quot;OawDocProperty&quot; name=&quot;Company.Address5&quot;&gt;&lt;separator text=&quot;%CrLf%&quot;&gt;&lt;/separator&gt;&lt;format text=&quot;&quot;&gt;&lt;/format&gt;&lt;/value&gt;&lt;value type=&quot;OawDocProperty&quot; name=&quot;Company.Address6&quot;&gt;&lt;separator text=&quot;%CrLf%&quot;&gt;&lt;/separator&gt;&lt;format text=&quot;&quot;&gt;&lt;/format&gt;&lt;/value&gt;&lt;value type=&quot;text&quot;&gt;=========================&lt;separator text=&quot;%CrLf%&quot;&gt;&lt;/separator&gt;&lt;format text=&quot;&quot;&gt;&lt;/format&gt;&lt;/value&gt;&lt;value type=&quot;OawLanguage&quot; name=&quot;Email.TextDisclaimer&quot;&gt;&lt;separator text=&quot;%CrLf%&quot;&gt;&lt;/separator&gt;&lt;format text=&quot;&quot;&gt;&lt;/format&gt;&lt;/value&gt;&lt;value type=&quot;text&quot;&gt;http://www.officeatwork.com&lt;separator text=&quot;%CrLf%&quot;&gt;&lt;/separator&gt;&lt;format text=&quot;&quot;&gt;&lt;/format&gt;&lt;/value&gt;&lt;value type=&quot;text&quot;&gt;=========================&lt;separator text=&quot;%CrLf%&quot;&gt;&lt;/separator&gt;&lt;format text=&quot;&quot;&gt;&lt;/format&gt;&lt;/value&gt;&lt;/body&gt;&lt;/mail&gt;&lt;/send&gt;&lt;send profileUID=&quot;2004040214394214143821&quot;&gt;&lt;mail&gt;&lt;subject&gt;&lt;value type=&quot;OawDocVar&quot; name=&quot;BM_DocumentSubject&quot;&gt;&lt;separator text=&quot;&quot;&gt;&lt;/separator&gt;&lt;format text=&quot;&quot;&gt;&lt;/format&gt;&lt;/value&gt;&lt;/subject&gt;&lt;to&gt;&lt;value type=&quot;OawDocProperty&quot; name=&quot;Receipient.EMail&quot;&gt;&lt;separator text=&quot;&quot;&gt;&lt;/separator&gt;&lt;format text=&quot;&quot;&gt;&lt;/format&gt;&lt;/value&gt;&lt;/to&gt;&lt;body&gt;&lt;value type=&quot;OawDocVar&quot; name=&quot;BM_ReceipientSalutation&quot;&gt;&lt;separator text=&quot;%CrLf%%CrLf%&quot;&gt;&lt;/separator&gt;&lt;format text=&quot;&quot;&gt;&lt;/format&gt;&lt;/value&gt;&lt;value type=&quot;OawLanguage&quot; name=&quot;Email.Text01&quot;&gt;&lt;separator text=&quot;&quot;&gt;&lt;/separator&gt;&lt;format text=&quot;&quot;&gt;&lt;/format&gt;&lt;/value&gt;&lt;value type=&quot;OawDocVar&quot; name=&quot;BM_DocumentSubject&quot;&gt;&lt;separator text=&quot;&quot;&gt;&lt;/separator&gt;&lt;format text=&quot;&quot;&gt;&lt;/format&gt;&lt;/value&gt;&lt;value type=&quot;OawLanguage&quot; name=&quot;Email.Text02&quot;&gt;&lt;separator text=&quot;%CrLf%%CrLf%&quot;&gt;&lt;/separator&gt;&lt;format text=&quot;&quot;&gt;&lt;/format&gt;&lt;/value&gt;&lt;value type=&quot;text&quot;&gt;=========================&lt;separator text=&quot;%CrLf%&quot;&gt;&lt;/separator&gt;&lt;format text=&quot;&quot;&gt;&lt;/format&gt;&lt;/value&gt;&lt;value type=&quot;OawLanguage&quot; name=&quot;Email.TextDisclaimer&quot;&gt;&lt;separator text=&quot;%CrLf%&quot;&gt;&lt;/separator&gt;&lt;format text=&quot;&quot;&gt;&lt;/format&gt;&lt;/value&gt;&lt;value type=&quot;text&quot;&gt;http://www.officeatwork.com&lt;separator text=&quot;%CrLf%&quot;&gt;&lt;/separator&gt;&lt;format text=&quot;&quot;&gt;&lt;/format&gt;&lt;/value&gt;&lt;value type=&quot;text&quot;&gt;=========================&lt;separator text=&quot;%CrLf%&quot;&gt;&lt;/separator&gt;&lt;format text=&quot;&quot;&gt;&lt;/format&gt;&lt;/value&gt;&lt;/body&gt;&lt;/mail&gt;&lt;/send&gt;&lt;save profileUID=&quot;2003112717153125284480&quot;&gt;&lt;word&gt;&lt;keywords&gt;&lt;/keywords&gt;&lt;title&gt;&lt;value type=&quot;OawLanguage&quot; name=&quot;Template.Letter&quot;&gt;&lt;separator text=&quot;&quot;&gt;&lt;/separator&gt;&lt;format text=&quot;&quot;&gt;&lt;/format&gt;&lt;/value&gt;&lt;/title&gt;&lt;subject&gt;&lt;value type=&quot;OawDocVar&quot; name=&quot;BM_DocumentSubject&quot;&gt;&lt;separator text=&quot;&quot;&gt;&lt;/separator&gt;&lt;format text=&quot;&quot;&gt;&lt;/format&gt;&lt;/value&gt;&lt;/subject&gt;&lt;author&gt;&lt;value type=&quot;OawDocProperty&quot; name=&quot;Company.Company&quot;&gt;&lt;separator text=&quot;&quot;&gt;&lt;/separator&gt;&lt;format text=&quot;&quot;&gt;&lt;/format&gt;&lt;/value&gt;&lt;/author&gt;&lt;fileName&gt;&lt;value type=&quot;OawBookmark&quot; name=&quot;Subject&quot;&gt;&lt;separator text=&quot;&quot;&gt;&lt;/separator&gt;&lt;format text=&quot;&quot;&gt;&lt;/format&gt;&lt;/value&gt;&lt;/fileName&gt;&lt;/word&gt;&lt;PDF&gt;&lt;keywords&gt;&lt;/keywords&gt;&lt;title&gt;&lt;value type=&quot;OawLanguage&quot; name=&quot;Template.Letter&quot;&gt;&lt;separator text=&quot;&quot;&gt;&lt;/separator&gt;&lt;format text=&quot;&quot;&gt;&lt;/format&gt;&lt;/value&gt;&lt;/title&gt;&lt;subject&gt;&lt;value type=&quot;OawDocVar&quot; name=&quot;BM_DocumentSubject&quot;&gt;&lt;separator text=&quot;&quot;&gt;&lt;/separator&gt;&lt;format text=&quot;&quot;&gt;&lt;/format&gt;&lt;/value&gt;&lt;/subject&gt;&lt;author&gt;&lt;value type=&quot;OawDocProperty&quot; name=&quot;Company.Company&quot;&gt;&lt;separator text=&quot;&quot;&gt;&lt;/separator&gt;&lt;format text=&quot;&quot;&gt;&lt;/format&gt;&lt;/value&gt;&lt;/author&gt;&lt;fileName&gt;&lt;value type=&quot;OawBookmark&quot; name=&quot;Subject&quot;&gt;&lt;separator text=&quot;&quot;&gt;&lt;/separator&gt;&lt;format text=&quot;&quot;&gt;&lt;/format&gt;&lt;/value&gt;&lt;/fileName&gt;&lt;/PDF&gt;&lt;/save&gt;&lt;save profileUID=&quot;2004040214492466553768&quot;&gt;&lt;word&gt;&lt;title&gt;&lt;value type=&quot;OawLanguage&quot; name=&quot;Template.Letter&quot;&gt;&lt;separator text=&quot;&quot;&gt;&lt;/separator&gt;&lt;format text=&quot;&quot;&gt;&lt;/format&gt;&lt;/value&gt;&lt;/title&gt;&lt;subject&gt;&lt;value type=&quot;OawDocVar&quot; name=&quot;BM_DocumentSubject&quot;&gt;&lt;separator text=&quot;&quot;&gt;&lt;/separator&gt;&lt;format text=&quot;&quot;&gt;&lt;/format&gt;&lt;/value&gt;&lt;/subject&gt;&lt;author&gt;&lt;value type=&quot;OawDocProperty&quot; name=&quot;Company.Company&quot;&gt;&lt;separator text=&quot;&quot;&gt;&lt;/separator&gt;&lt;format text=&quot;&quot;&gt;&lt;/format&gt;&lt;/value&gt;&lt;/author&gt;&lt;keywords&gt;&lt;/keywords&gt;&lt;fileName&gt;&lt;value type=&quot;OawBookmark&quot; name=&quot;Subject&quot;&gt;&lt;separator text=&quot;&quot;&gt;&lt;/separator&gt;&lt;format text=&quot;&quot;&gt;&lt;/format&gt;&lt;/value&gt;&lt;/fileName&gt;&lt;/word&gt;&lt;PDF&gt;&lt;title&gt;&lt;value type=&quot;OawLanguage&quot; name=&quot;Template.Letter&quot;&gt;&lt;separator text=&quot;&quot;&gt;&lt;/separator&gt;&lt;format text=&quot;&quot;&gt;&lt;/format&gt;&lt;/value&gt;&lt;/title&gt;&lt;subject&gt;&lt;value type=&quot;OawDocVar&quot; name=&quot;BM_DocumentSubject&quot;&gt;&lt;separator text=&quot;&quot;&gt;&lt;/separator&gt;&lt;format text=&quot;&quot;&gt;&lt;/format&gt;&lt;/value&gt;&lt;/subject&gt;&lt;author&gt;&lt;value type=&quot;OawDocProperty&quot; name=&quot;Company.Company&quot;&gt;&lt;separator text=&quot;&quot;&gt;&lt;/separator&gt;&lt;format text=&quot;&quot;&gt;&lt;/format&gt;&lt;/value&gt;&lt;/author&gt;&lt;keywords&gt;&lt;/keywords&gt;&lt;fileName&gt;&lt;value type=&quot;OawBookmark&quot; name=&quot;Subject&quot;&gt;&lt;separator text=&quot;&quot;&gt;&lt;/separator&gt;&lt;format text=&quot;&quot;&gt;&lt;/format&gt;&lt;/value&gt;&lt;/fileName&gt;&lt;/PDF&gt;&lt;/save&gt;&lt;save profileUID=&quot;2003112513571987705547&quot;&gt;&lt;word&gt;&lt;fileName&gt;&lt;value type=&quot;OawBookmark&quot; name=&quot;Subject&quot;&gt;&lt;separator text=&quot;&quot;&gt;&lt;/separator&gt;&lt;format text=&quot;&quot;&gt;&lt;/format&gt;&lt;/value&gt;&lt;/fileName&gt;&lt;/word&gt;&lt;PDF&gt;&lt;fileName&gt;&lt;value type=&quot;OawBookmark&quot; name=&quot;Subject&quot;&gt;&lt;separator text=&quot;&quot;&gt;&lt;/separator&gt;&lt;format text=&quot;&quot;&gt;&lt;/format&gt;&lt;/value&gt;&lt;/fileName&gt;&lt;/PDF&gt;&lt;/save&gt;&lt;save profileUID=&quot;2004062216425255253277&quot;&gt;&lt;word&gt;&lt;keywords&gt;&lt;/keywords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Departement&quot;&gt;&lt;separator text=&quot;&quot;&gt;&lt;/separator&gt;&lt;format text=&quot;&quot;&gt;&lt;/format&gt;&lt;/value&gt;&lt;/company&gt;&lt;title&gt;&lt;value type=&quot;OawBookmark&quot; name=&quot;ContentType&quot;&gt;&lt;separator text=&quot;&quot;&gt;&lt;/separator&gt;&lt;format text=&quot;&quot;&gt;&lt;/format&gt;&lt;/value&gt;&lt;/title&gt;&lt;subject&gt;&lt;value type=&quot;OawBookmark&quot; name=&quot;Subject&quot;&gt;&lt;separator text=&quot;&quot;&gt;&lt;/separator&gt;&lt;format text=&quot;&quot;&gt;&lt;/format&gt;&lt;/value&gt;&lt;/subject&gt;&lt;fileName&gt;&lt;value type=&quot;OawBookmark&quot; name=&quot;Subject&quot;&gt;&lt;separator text=&quot;&quot;&gt;&lt;/separator&gt;&lt;format text=&quot;&quot;&gt;&lt;/format&gt;&lt;/value&gt;&lt;/fileName&gt;&lt;/word&gt;&lt;PDF&gt;&lt;keywords&gt;&lt;/keywords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Departement&quot;&gt;&lt;separator text=&quot;&quot;&gt;&lt;/separator&gt;&lt;format text=&quot;&quot;&gt;&lt;/format&gt;&lt;/value&gt;&lt;/company&gt;&lt;title&gt;&lt;value type=&quot;OawBookmark&quot; name=&quot;ContentType&quot;&gt;&lt;separator text=&quot;&quot;&gt;&lt;/separator&gt;&lt;format text=&quot;&quot;&gt;&lt;/format&gt;&lt;/value&gt;&lt;/title&gt;&lt;subject&gt;&lt;value type=&quot;OawBookmark&quot; name=&quot;Subject&quot;&gt;&lt;separator text=&quot;&quot;&gt;&lt;/separator&gt;&lt;format text=&quot;&quot;&gt;&lt;/format&gt;&lt;/value&gt;&lt;/subject&gt;&lt;fileName&gt;&lt;value type=&quot;OawBookmark&quot; name=&quot;Subject&quot;&gt;&lt;separator text=&quot;&quot;&gt;&lt;/separator&gt;&lt;format text=&quot;&quot;&gt;&lt;/format&gt;&lt;/value&gt;&lt;/fileName&gt;&lt;/PDF&gt;&lt;/save&gt;&lt;save profileUID=&quot;2006120514374995979992&quot;&gt;&lt;PDF&gt;&lt;title&gt;&lt;value type=&quot;OawLanguage&quot; name=&quot;Template.Letter&quot;&gt;&lt;separator text=&quot;&quot;&gt;&lt;/separator&gt;&lt;format text=&quot;&quot;&gt;&lt;/format&gt;&lt;/value&gt;&lt;/title&gt;&lt;subject&gt;&lt;value type=&quot;OawDocVar&quot; name=&quot;BM_DocumentSubject&quot;&gt;&lt;separator text=&quot;&quot;&gt;&lt;/separator&gt;&lt;format text=&quot;&quot;&gt;&lt;/format&gt;&lt;/value&gt;&lt;/subject&gt;&lt;author&gt;&lt;value type=&quot;OawDocProperty&quot; name=&quot;Company.Company&quot;&gt;&lt;separator text=&quot;&quot;&gt;&lt;/separator&gt;&lt;format text=&quot;&quot;&gt;&lt;/format&gt;&lt;/value&gt;&lt;/author&gt;&lt;keywords&gt;&lt;/keywords&gt;&lt;fileName&gt;&lt;value type=&quot;OawDocVar&quot; name=&quot;BM_DocumentSubject&quot;&gt;&lt;separator text=&quot;&quot;&gt;&lt;/separator&gt;&lt;format text=&quot;&quot;&gt;&lt;/format&gt;&lt;/value&gt;&lt;/fileName&gt;&lt;/PDF&gt;&lt;/save&gt;&lt;save profileUID=&quot;2006120514401556040061&quot;&gt;&lt;word&gt;&lt;keywords&gt;&lt;/keywords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Departement&quot;&gt;&lt;separator text=&quot;&quot;&gt;&lt;/separator&gt;&lt;format text=&quot;&quot;&gt;&lt;/format&gt;&lt;/value&gt;&lt;/company&gt;&lt;subject&gt;&lt;value type=&quot;OawBookmark&quot; name=&quot;Subject&quot;&gt;&lt;separator text=&quot;&quot;&gt;&lt;/separator&gt;&lt;format text=&quot;&quot;&gt;&lt;/format&gt;&lt;/value&gt;&lt;/subject&gt;&lt;title&gt;&lt;value type=&quot;OawBookmark&quot; name=&quot;ContentType&quot;&gt;&lt;separator text=&quot;&quot;&gt;&lt;/separator&gt;&lt;format text=&quot;&quot;&gt;&lt;/format&gt;&lt;/value&gt;&lt;/title&gt;&lt;author&gt;&lt;value type=&quot;OawDocProperty&quot; name=&quot;Author.Name&quot;&gt;&lt;separator text=&quot;&quot;&gt;&lt;/separator&gt;&lt;format text=&quot;&quot;&gt;&lt;/format&gt;&lt;/value&gt;&lt;/author&gt;&lt;fileName&gt;&lt;value type=&quot;OawBookmark&quot; name=&quot;Subject&quot;&gt;&lt;separator text=&quot;&quot;&gt;&lt;/separator&gt;&lt;format text=&quot;&quot;&gt;&lt;/format&gt;&lt;/value&gt;&lt;/fileName&gt;&lt;/word&gt;&lt;PDF&gt;&lt;keywords&gt;&lt;/keywords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Departement&quot;&gt;&lt;separator text=&quot;&quot;&gt;&lt;/separator&gt;&lt;format text=&quot;&quot;&gt;&lt;/format&gt;&lt;/value&gt;&lt;/company&gt;&lt;subject&gt;&lt;value type=&quot;OawBookmark&quot; name=&quot;Subject&quot;&gt;&lt;separator text=&quot;&quot;&gt;&lt;/separator&gt;&lt;format text=&quot;&quot;&gt;&lt;/format&gt;&lt;/value&gt;&lt;/subject&gt;&lt;title&gt;&lt;value type=&quot;OawBookmark&quot; name=&quot;ContentType&quot;&gt;&lt;separator text=&quot;&quot;&gt;&lt;/separator&gt;&lt;format text=&quot;&quot;&gt;&lt;/format&gt;&lt;/value&gt;&lt;/title&gt;&lt;author&gt;&lt;value type=&quot;OawDocProperty&quot; name=&quot;Author.Name&quot;&gt;&lt;separator text=&quot;&quot;&gt;&lt;/separator&gt;&lt;format text=&quot;&quot;&gt;&lt;/format&gt;&lt;/value&gt;&lt;/author&gt;&lt;fileName&gt;&lt;value type=&quot;OawBookmark&quot; name=&quot;Subject&quot;&gt;&lt;separator text=&quot;&quot;&gt;&lt;/separator&gt;&lt;format text=&quot;&quot;&gt;&lt;/format&gt;&lt;/value&gt;&lt;/fileName&gt;&lt;/PDF&gt;&lt;/save&gt;&lt;save profileUID=&quot;2006120514412679025182&quot;&gt;&lt;PDF&gt;&lt;title&gt;&lt;value type=&quot;OawLanguage&quot; name=&quot;Template.Letter&quot;&gt;&lt;separator text=&quot;&quot;&gt;&lt;/separator&gt;&lt;format text=&quot;&quot;&gt;&lt;/format&gt;&lt;/value&gt;&lt;/title&gt;&lt;subject&gt;&lt;value type=&quot;OawDocVar&quot; name=&quot;BM_DocumentSubject&quot;&gt;&lt;separator text=&quot;&quot;&gt;&lt;/separator&gt;&lt;format text=&quot;&quot;&gt;&lt;/format&gt;&lt;/value&gt;&lt;/subject&gt;&lt;author&gt;&lt;value type=&quot;OawDocProperty&quot; name=&quot;Company.Company&quot;&gt;&lt;separator text=&quot;&quot;&gt;&lt;/separator&gt;&lt;format text=&quot;&quot;&gt;&lt;/format&gt;&lt;/value&gt;&lt;/author&gt;&lt;keywords&gt;&lt;/keywords&gt;&lt;fileName&gt;&lt;value type=&quot;OawDocVar&quot; name=&quot;BM_DocumentSubject&quot;&gt;&lt;separator text=&quot;&quot;&gt;&lt;/separator&gt;&lt;format text=&quot;&quot;&gt;&lt;/format&gt;&lt;/value&gt;&lt;/fileName&gt;&lt;/PDF&gt;&lt;/save&gt;&lt;save profileUID=&quot;2006120514423114802349&quot;&gt;&lt;PDF&gt;&lt;title&gt;&lt;value type=&quot;OawLanguage&quot; name=&quot;Template.Letter&quot;&gt;&lt;separator text=&quot;&quot;&gt;&lt;/separator&gt;&lt;format text=&quot;&quot;&gt;&lt;/format&gt;&lt;/value&gt;&lt;/title&gt;&lt;subject&gt;&lt;value type=&quot;OawDocVar&quot; name=&quot;BM_DocumentSubject&quot;&gt;&lt;separator text=&quot;&quot;&gt;&lt;/separator&gt;&lt;format text=&quot;&quot;&gt;&lt;/format&gt;&lt;/value&gt;&lt;/subject&gt;&lt;author&gt;&lt;value type=&quot;OawDocProperty&quot; name=&quot;Company.Company&quot;&gt;&lt;separator text=&quot;&quot;&gt;&lt;/separator&gt;&lt;format text=&quot;&quot;&gt;&lt;/format&gt;&lt;/value&gt;&lt;/author&gt;&lt;keywords&gt;&lt;/keywords&gt;&lt;fileName&gt;&lt;value type=&quot;OawDocVar&quot; name=&quot;BM_DocumentSubject&quot;&gt;&lt;separator text=&quot;&quot;&gt;&lt;/separator&gt;&lt;format text=&quot;&quot;&gt;&lt;/format&gt;&lt;/value&gt;&lt;/fileName&gt;&lt;/PDF&gt;&lt;/save&gt;&lt;send profileUID=&quot;2006120514175878093883&quot;&gt;&lt;mail&gt;&lt;to&gt;&lt;value type=&quot;OawDocProperty&quot; name=&quot;Receipient.EMail&quot;&gt;&lt;separator text=&quot;&quot;&gt;&lt;/separator&gt;&lt;format text=&quot;&quot;&gt;&lt;/format&gt;&lt;/value&gt;&lt;/to&gt;&lt;cc&gt;&lt;/cc&gt;&lt;bcc&gt;&lt;/bcc&gt;&lt;subject&gt;&lt;value type=&quot;OawBookmark&quot; name=&quot;Subject&quot;&gt;&lt;separator text=&quot;&quot;&gt;&lt;/separator&gt;&lt;format text=&quot;&quot;&gt;&lt;/format&gt;&lt;/value&gt;&lt;/subject&gt;&lt;body&gt;&lt;/body&gt;&lt;/mail&gt;&lt;word&gt;&lt;keywords&gt;&lt;/keywords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Departement&quot;&gt;&lt;separator text=&quot;&quot;&gt;&lt;/separator&gt;&lt;format text=&quot;&quot;&gt;&lt;/format&gt;&lt;/value&gt;&lt;/company&gt;&lt;title&gt;&lt;value type=&quot;OawBookmark&quot; name=&quot;ContentType&quot;&gt;&lt;separator text=&quot;&quot;&gt;&lt;/separator&gt;&lt;format text=&quot;&quot;&gt;&lt;/format&gt;&lt;/value&gt;&lt;/title&gt;&lt;subject&gt;&lt;value type=&quot;OawBookmark&quot; name=&quot;Subject&quot;&gt;&lt;separator text=&quot;&quot;&gt;&lt;/separator&gt;&lt;format text=&quot;&quot;&gt;&lt;/format&gt;&lt;/value&gt;&lt;/subject&gt;&lt;fileName&gt;&lt;value type=&quot;OawBookmark&quot; name=&quot;Subject&quot;&gt;&lt;separator text=&quot;&quot;&gt;&lt;/separator&gt;&lt;format text=&quot;&quot;&gt;&lt;/format&gt;&lt;/value&gt;&lt;/fileName&gt;&lt;/word&gt;&lt;PDF&gt;&lt;keywords&gt;&lt;/keywords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Departement&quot;&gt;&lt;separator text=&quot;&quot;&gt;&lt;/separator&gt;&lt;format text=&quot;&quot;&gt;&lt;/format&gt;&lt;/value&gt;&lt;/company&gt;&lt;title&gt;&lt;value type=&quot;OawBookmark&quot; name=&quot;ContentType&quot;&gt;&lt;separator text=&quot;&quot;&gt;&lt;/separator&gt;&lt;format text=&quot;&quot;&gt;&lt;/format&gt;&lt;/value&gt;&lt;/title&gt;&lt;subject&gt;&lt;value type=&quot;OawBookmark&quot; name=&quot;Subject&quot;&gt;&lt;separator text=&quot;&quot;&gt;&lt;/separator&gt;&lt;format text=&quot;&quot;&gt;&lt;/format&gt;&lt;/value&gt;&lt;/subject&gt;&lt;fileName&gt;&lt;value type=&quot;OawBookmark&quot; name=&quot;Subject&quot;&gt;&lt;separator text=&quot;&quot;&gt;&lt;/separator&gt;&lt;format text=&quot;&quot;&gt;&lt;/format&gt;&lt;/value&gt;&lt;/fileName&gt;&lt;/PDF&gt;&lt;/send&gt;&lt;send profileUID=&quot;2006120514215842576656&quot;&gt;&lt;PDF&gt;&lt;fileName&gt;&lt;value type=&quot;OawBookmark&quot; name=&quot;Subject&quot;&gt;&lt;separator text=&quot;&quot;&gt;&lt;/separator&gt;&lt;format text=&quot;&quot;&gt;&lt;/format&gt;&lt;/value&gt;&lt;/fileName&gt;&lt;keywords&gt;&lt;/keywords&gt;&lt;author&gt;&lt;value type=&quot;OawDocProperty&quot; name=&quot;Company.Company&quot;&gt;&lt;separator text=&quot;&quot;&gt;&lt;/separator&gt;&lt;format text=&quot;&quot;&gt;&lt;/format&gt;&lt;/value&gt;&lt;/author&gt;&lt;subject&gt;&lt;value type=&quot;OawDocVar&quot; name=&quot;BM_DocumentSubject&quot;&gt;&lt;separator text=&quot;&quot;&gt;&lt;/separator&gt;&lt;format text=&quot;&quot;&gt;&lt;/format&gt;&lt;/value&gt;&lt;/subject&gt;&lt;title&gt;&lt;value type=&quot;OawLanguage&quot; name=&quot;Template.Letter&quot;&gt;&lt;separator text=&quot;&quot;&gt;&lt;/separator&gt;&lt;format text=&quot;&quot;&gt;&lt;/format&gt;&lt;/value&gt;&lt;/title&gt;&lt;/PDF&gt;&lt;mail&gt;&lt;to&gt;&lt;value type=&quot;OawDocProperty&quot; name=&quot;Receipient.EMail&quot;&gt;&lt;separator text=&quot;&quot;&gt;&lt;/separator&gt;&lt;format text=&quot;&quot;&gt;&lt;/format&gt;&lt;/value&gt;&lt;/to&gt;&lt;cc&gt;&lt;/cc&gt;&lt;bcc&gt;&lt;/bcc&gt;&lt;subject&gt;&lt;value type=&quot;OawBookmark&quot; name=&quot;Subject&quot;&gt;&lt;separator text=&quot;&quot;&gt;&lt;/separator&gt;&lt;format text=&quot;&quot;&gt;&lt;/format&gt;&lt;/value&gt;&lt;/subject&gt;&lt;body&gt;&lt;value type=&quot;OawBookmark&quot; name=&quot;RecipientIntroduction&quot;&gt;&lt;separator text=&quot;%CrLf%%CrLf%&quot;&gt;&lt;/separator&gt;&lt;format text=&quot;&quot;&gt;&lt;/format&gt;&lt;/value&gt;&lt;value type=&quot;OawLanguage&quot; name=&quot;Email.Text01&quot;&gt;&lt;separator text=&quot;&quot;&gt;&lt;/separator&gt;&lt;format text=&quot;&quot;&gt;&lt;/format&gt;&lt;/value&gt;&lt;value type=&quot;OawBookmark&quot; name=&quot;Subject&quot;&gt;&lt;separator text=&quot;&quot;&gt;&lt;/separator&gt;&lt;format text=&quot;&quot;&gt;&lt;/format&gt;&lt;/value&gt;&lt;value type=&quot;OawLanguage&quot; name=&quot;Email.Text02&quot;&gt;&lt;separator text=&quot;%CrLf%%CrLf%&quot;&gt;&lt;/separator&gt;&lt;format text=&quot;&quot;&gt;&lt;/format&gt;&lt;/value&gt;&lt;value type=&quot;OawBookmark&quot; name=&quot;RecipientClosing&quot;&gt;&lt;separator text=&quot;%CrLf%%CrLf%&quot;&gt;&lt;/separator&gt;&lt;format text=&quot;&quot;&gt;&lt;/format&gt;&lt;/value&gt;&lt;value type=&quot;OawDocProperty&quot; name=&quot;Signature1.Name&quot;&gt;&lt;separator text=&quot;%CrLf%&quot;&gt;&lt;/separator&gt;&lt;format text=&quot;&quot;&gt;&lt;/format&gt;&lt;/value&gt;&lt;value type=&quot;OawDocProperty&quot; name=&quot;Signature1.Function&quot;&gt;&lt;separator text=&quot;%CrLf%%CrLf%&quot;&gt;&lt;/separator&gt;&lt;format text=&quot;&quot;&gt;&lt;/format&gt;&lt;/value&gt;&lt;value type=&quot;OawDocProperty&quot; name=&quot;Company.Company&quot;&gt;&lt;separator text=&quot;%CrLf%&quot;&gt;&lt;/separator&gt;&lt;format text=&quot;&quot;&gt;&lt;/format&gt;&lt;/value&gt;&lt;value type=&quot;OawDocProperty&quot; name=&quot;Company.Address1&quot;&gt;&lt;separator text=&quot;%CrLf%&quot;&gt;&lt;/separator&gt;&lt;format text=&quot;&quot;&gt;&lt;/format&gt;&lt;/value&gt;&lt;value type=&quot;OawDocProperty&quot; name=&quot;Company.Address2&quot;&gt;&lt;separator text=&quot;%CrLf%&quot;&gt;&lt;/separator&gt;&lt;format text=&quot;&quot;&gt;&lt;/format&gt;&lt;/value&gt;&lt;value type=&quot;OawDocProperty&quot; name=&quot;Company.Address3&quot;&gt;&lt;separator text=&quot;%CrLf%&quot;&gt;&lt;/separator&gt;&lt;format text=&quot;&quot;&gt;&lt;/format&gt;&lt;/value&gt;&lt;value type=&quot;OawDocProperty&quot; name=&quot;Company.Address4&quot;&gt;&lt;separator text=&quot;%CrLf%&quot;&gt;&lt;/separator&gt;&lt;format text=&quot;&quot;&gt;&lt;/format&gt;&lt;/value&gt;&lt;value type=&quot;OawDocProperty&quot; name=&quot;Company.Address5&quot;&gt;&lt;separator text=&quot;%CrLf%&quot;&gt;&lt;/separator&gt;&lt;format text=&quot;&quot;&gt;&lt;/format&gt;&lt;/value&gt;&lt;value type=&quot;OawDocProperty&quot; name=&quot;Company.Address6&quot;&gt;&lt;separator text=&quot;%CrLf%&quot;&gt;&lt;/separator&gt;&lt;format text=&quot;&quot;&gt;&lt;/format&gt;&lt;/value&gt;&lt;value type=&quot;text&quot;&gt;=========================&lt;separator text=&quot;%CrLf%&quot;&gt;&lt;/separator&gt;&lt;format text=&quot;&quot;&gt;&lt;/format&gt;&lt;/value&gt;&lt;value type=&quot;OawLanguage&quot; name=&quot;Email.TextDisclaimer&quot;&gt;&lt;separator text=&quot;%CrLf%&quot;&gt;&lt;/separator&gt;&lt;format text=&quot;&quot;&gt;&lt;/format&gt;&lt;/value&gt;&lt;value type=&quot;text&quot;&gt;http://www.officeatwork.com&lt;separator text=&quot;%CrLf%&quot;&gt;&lt;/separator&gt;&lt;format text=&quot;&quot;&gt;&lt;/format&gt;&lt;/value&gt;&lt;value type=&quot;text&quot;&gt;=========================&lt;separator text=&quot;%CrLf%&quot;&gt;&lt;/separator&gt;&lt;format text=&quot;&quot;&gt;&lt;/format&gt;&lt;/value&gt;&lt;/body&gt;&lt;/mail&gt;&lt;/send&gt;&lt;send profileUID=&quot;2006120514241910601803&quot;&gt;&lt;PDF&gt;&lt;title&gt;&lt;value type=&quot;OawLanguage&quot; name=&quot;Template.Letter&quot;&gt;&lt;separator text=&quot;&quot;&gt;&lt;/separator&gt;&lt;format text=&quot;&quot;&gt;&lt;/format&gt;&lt;/value&gt;&lt;/title&gt;&lt;subject&gt;&lt;value type=&quot;OawDocVar&quot; name=&quot;BM_DocumentSubject&quot;&gt;&lt;separator text=&quot;&quot;&gt;&lt;/separator&gt;&lt;format text=&quot;&quot;&gt;&lt;/format&gt;&lt;/value&gt;&lt;/subject&gt;&lt;author&gt;&lt;value type=&quot;OawDocProperty&quot; name=&quot;Company.Company&quot;&gt;&lt;separator text=&quot;&quot;&gt;&lt;/separator&gt;&lt;format text=&quot;&quot;&gt;&lt;/format&gt;&lt;/value&gt;&lt;/author&gt;&lt;keywords&gt;&lt;/keywords&gt;&lt;fileName&gt;&lt;value type=&quot;OawBookmark&quot; name=&quot;Subject&quot;&gt;&lt;separator text=&quot;&quot;&gt;&lt;/separator&gt;&lt;format text=&quot;&quot;&gt;&lt;/format&gt;&lt;/value&gt;&lt;/fileName&gt;&lt;/PDF&gt;&lt;mail&gt;&lt;to&gt;&lt;value type=&quot;OawDocProperty&quot; name=&quot;Receipient.EMail&quot;&gt;&lt;separator text=&quot;&quot;&gt;&lt;/separator&gt;&lt;format text=&quot;&quot;&gt;&lt;/format&gt;&lt;/value&gt;&lt;/to&gt;&lt;cc&gt;&lt;/cc&gt;&lt;bcc&gt;&lt;/bcc&gt;&lt;subject&gt;&lt;value type=&quot;OawBookmark&quot; name=&quot;Subject&quot;&gt;&lt;separator text=&quot;&quot;&gt;&lt;/separator&gt;&lt;format text=&quot;&quot;&gt;&lt;/format&gt;&lt;/value&gt;&lt;/subject&gt;&lt;body&gt;&lt;value type=&quot;OawBookmark&quot; name=&quot;RecipientIntroduction&quot;&gt;&lt;separator text=&quot;%CrLf%%CrLf%&quot;&gt;&lt;/separator&gt;&lt;format text=&quot;&quot;&gt;&lt;/format&gt;&lt;/value&gt;&lt;value type=&quot;OawLanguage&quot; name=&quot;Email.Text01&quot;&gt;&lt;separator text=&quot;&quot;&gt;&lt;/separator&gt;&lt;format text=&quot;&quot;&gt;&lt;/format&gt;&lt;/value&gt;&lt;value type=&quot;OawBookmark&quot; name=&quot;Subject&quot;&gt;&lt;separator text=&quot;&quot;&gt;&lt;/separator&gt;&lt;format text=&quot;&quot;&gt;&lt;/format&gt;&lt;/value&gt;&lt;value type=&quot;OawLanguage&quot; name=&quot;Email.Text02&quot;&gt;&lt;separator text=&quot;%CrLf%%CrLf%&quot;&gt;&lt;/separator&gt;&lt;format text=&quot;&quot;&gt;&lt;/format&gt;&lt;/value&gt;&lt;value type=&quot;OawBookmark&quot; name=&quot;RecipientClosing&quot;&gt;&lt;separator text=&quot;%CrLf%%CrLf%&quot;&gt;&lt;/separator&gt;&lt;format text=&quot;&quot;&gt;&lt;/format&gt;&lt;/value&gt;&lt;value type=&quot;OawDocProperty&quot; name=&quot;Signature1.Name&quot;&gt;&lt;separator text=&quot;%CrLf%&quot;&gt;&lt;/separator&gt;&lt;format text=&quot;&quot;&gt;&lt;/format&gt;&lt;/value&gt;&lt;value type=&quot;OawDocProperty&quot; name=&quot;Signature1.Function&quot;&gt;&lt;separator text=&quot;%CrLf%%CrLf%&quot;&gt;&lt;/separator&gt;&lt;format text=&quot;&quot;&gt;&lt;/format&gt;&lt;/value&gt;&lt;value type=&quot;OawDocProperty&quot; name=&quot;Company.Company&quot;&gt;&lt;separator text=&quot;%CrLf%&quot;&gt;&lt;/separator&gt;&lt;format text=&quot;&quot;&gt;&lt;/format&gt;&lt;/value&gt;&lt;value type=&quot;OawDocProperty&quot; name=&quot;Company.Address1&quot;&gt;&lt;separator text=&quot;%CrLf%&quot;&gt;&lt;/separator&gt;&lt;format text=&quot;&quot;&gt;&lt;/format&gt;&lt;/value&gt;&lt;value type=&quot;OawDocProperty&quot; name=&quot;Company.Address2&quot;&gt;&lt;separator text=&quot;%CrLf%&quot;&gt;&lt;/separator&gt;&lt;format text=&quot;&quot;&gt;&lt;/format&gt;&lt;/value&gt;&lt;value type=&quot;OawDocProperty&quot; name=&quot;Company.Address3&quot;&gt;&lt;separator text=&quot;%CrLf%&quot;&gt;&lt;/separator&gt;&lt;format text=&quot;&quot;&gt;&lt;/format&gt;&lt;/value&gt;&lt;value type=&quot;OawDocProperty&quot; name=&quot;Company.Address4&quot;&gt;&lt;separator text=&quot;%CrLf%&quot;&gt;&lt;/separator&gt;&lt;format text=&quot;&quot;&gt;&lt;/format&gt;&lt;/value&gt;&lt;value type=&quot;OawDocProperty&quot; name=&quot;Company.Address5&quot;&gt;&lt;separator text=&quot;%CrLf%&quot;&gt;&lt;/separator&gt;&lt;format text=&quot;&quot;&gt;&lt;/format&gt;&lt;/value&gt;&lt;value type=&quot;OawDocProperty&quot; name=&quot;Company.Address6&quot;&gt;&lt;separator text=&quot;%CrLf%&quot;&gt;&lt;/separator&gt;&lt;format text=&quot;&quot;&gt;&lt;/format&gt;&lt;/value&gt;&lt;value type=&quot;text&quot;&gt;=========================&lt;separator text=&quot;%CrLf%&quot;&gt;&lt;/separator&gt;&lt;format text=&quot;&quot;&gt;&lt;/format&gt;&lt;/value&gt;&lt;value type=&quot;OawLanguage&quot; name=&quot;Email.TextDisclaimer&quot;&gt;&lt;separator text=&quot;%CrLf%&quot;&gt;&lt;/separator&gt;&lt;format text=&quot;&quot;&gt;&lt;/format&gt;&lt;/value&gt;&lt;value type=&quot;text&quot;&gt;http://www.officeatwork.com&lt;separator text=&quot;%CrLf%&quot;&gt;&lt;/separator&gt;&lt;format text=&quot;&quot;&gt;&lt;/format&gt;&lt;/value&gt;&lt;value type=&quot;text&quot;&gt;=========================&lt;separator text=&quot;%CrLf%&quot;&gt;&lt;/separator&gt;&lt;format text=&quot;&quot;&gt;&lt;/format&gt;&lt;/value&gt;&lt;/body&gt;&lt;/mail&gt;&lt;/send&gt;&lt;send profileUID=&quot;2006121210395821292110&quot;&gt;&lt;mail&gt;&lt;to&gt;&lt;value type=&quot;OawDocProperty&quot; name=&quot;Receipient.EMail&quot;&gt;&lt;separator text=&quot;&quot;&gt;&lt;/separator&gt;&lt;format text=&quot;&quot;&gt;&lt;/format&gt;&lt;/value&gt;&lt;/to&gt;&lt;cc&gt;&lt;/cc&gt;&lt;bcc&gt;&lt;/bcc&gt;&lt;body&gt;&lt;/body&gt;&lt;subject&gt;&lt;value type=&quot;OawBookmark&quot; name=&quot;Subject&quot;&gt;&lt;separator text=&quot;&quot;&gt;&lt;/separator&gt;&lt;format text=&quot;&quot;&gt;&lt;/format&gt;&lt;/value&gt;&lt;/subject&gt;&lt;/mail&gt;&lt;word&gt;&lt;keywords&gt;&lt;/keywords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Departement&quot;&gt;&lt;separator text=&quot;&quot;&gt;&lt;/separator&gt;&lt;format text=&quot;&quot;&gt;&lt;/format&gt;&lt;/value&gt;&lt;/company&gt;&lt;title&gt;&lt;value type=&quot;OawBookmark&quot; name=&quot;ContentType&quot;&gt;&lt;separator text=&quot;&quot;&gt;&lt;/separator&gt;&lt;format text=&quot;&quot;&gt;&lt;/format&gt;&lt;/value&gt;&lt;/title&gt;&lt;subject&gt;&lt;value type=&quot;OawBookmark&quot; name=&quot;Subject&quot;&gt;&lt;separator text=&quot;&quot;&gt;&lt;/separator&gt;&lt;format text=&quot;&quot;&gt;&lt;/format&gt;&lt;/value&gt;&lt;/subject&gt;&lt;fileName&gt;&lt;value type=&quot;OawBookmark&quot; name=&quot;Subject&quot;&gt;&lt;separator text=&quot;&quot;&gt;&lt;/separator&gt;&lt;format text=&quot;&quot;&gt;&lt;/format&gt;&lt;/value&gt;&lt;/fileName&gt;&lt;/word&gt;&lt;PDF&gt;&lt;keywords&gt;&lt;/keywords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Departement&quot;&gt;&lt;separator text=&quot;&quot;&gt;&lt;/separator&gt;&lt;format text=&quot;&quot;&gt;&lt;/format&gt;&lt;/value&gt;&lt;/company&gt;&lt;title&gt;&lt;value type=&quot;OawBookmark&quot; name=&quot;ContentType&quot;&gt;&lt;separator text=&quot;&quot;&gt;&lt;/separator&gt;&lt;format text=&quot;&quot;&gt;&lt;/format&gt;&lt;/value&gt;&lt;/title&gt;&lt;subject&gt;&lt;value type=&quot;OawBookmark&quot; name=&quot;Subject&quot;&gt;&lt;separator text=&quot;&quot;&gt;&lt;/separator&gt;&lt;format text=&quot;&quot;&gt;&lt;/format&gt;&lt;/value&gt;&lt;/subject&gt;&lt;fileName&gt;&lt;value type=&quot;OawBookmark&quot; name=&quot;Subject&quot;&gt;&lt;separator text=&quot;&quot;&gt;&lt;/separator&gt;&lt;format text=&quot;&quot;&gt;&lt;/format&gt;&lt;/value&gt;&lt;/fileName&gt;&lt;/PDF&gt;&lt;/send&gt;&lt;save profileUID=&quot;2006121210441235887611&quot;&gt;&lt;word&gt;&lt;keywords&gt;&lt;/keywords&gt;&lt;manager&gt;&lt;value type=&quot;OawDocProperty&quot; name=&quot;Contactperson.Name&quot;&gt;&lt;separator text=&quot;&quot;&gt;&lt;/separator&gt;&lt;format text=&quot;&quot;&gt;&lt;/format&gt;&lt;/value&gt;&lt;/manager&gt;&lt;author&gt;&lt;value type=&quot;OawDocProperty&quot; name=&quot;Author.Name&quot;&gt;&lt;separator text=&quot;&quot;&gt;&lt;/separator&gt;&lt;format text=&quot;&quot;&gt;&lt;/format&gt;&lt;/value&gt;&lt;/author&gt;&lt;company&gt;&lt;value type=&quot;OawDocProperty&quot; name=&quot;Organisation.Departement&quot;&gt;&lt;separator text=&quot;&quot;&gt;&lt;/separator&gt;&lt;format text=&quot;&quot;&gt;&lt;/format&gt;&lt;/value&gt;&lt;/company&gt;&lt;title&gt;&lt;value type=&quot;OawBookmark&quot; name=&quot;ContentType&quot;&gt;&lt;separator text=&quot;&quot;&gt;&lt;/separator&gt;&lt;format text=&quot;&quot;&gt;&lt;/format&gt;&lt;/value&gt;&lt;/title&gt;&lt;subject&gt;&lt;value type=&quot;OawBookmark&quot; name=&quot;Subject&quot;&gt;&lt;separator text=&quot;&quot;&gt;&lt;/separator&gt;&lt;format text=&quot;&quot;&gt;&lt;/format&gt;&lt;/value&gt;&lt;/subject&gt;&lt;fileName&gt;&lt;value type=&quot;OawBookmark&quot; name=&quot;Subject&quot;&gt;&lt;separator text=&quot;&quot;&gt;&lt;/separator&gt;&lt;format text=&quot;&quot;&gt;&lt;/format&gt;&lt;/value&gt;&lt;/fileName&gt;&lt;/word&gt;&lt;PDF&gt;&lt;keywords&gt;&lt;/keywords&gt;&lt;manager&gt;&lt;value type=&quot;OawDocProperty&quot; name=&quot;Contactperson.Name&quot;&gt;&lt;separator text=&quot;&quot;&gt;&lt;/separator&gt;&lt;format text=&quot;&quot;&gt;&lt;/format&gt;&lt;/value&gt;&lt;/manager&gt;&lt;author&gt;&lt;value type=&quot;OawDocProperty&quot; name=&quot;Author.Name&quot;&gt;&lt;separator text=&quot;&quot;&gt;&lt;/separator&gt;&lt;format text=&quot;&quot;&gt;&lt;/format&gt;&lt;/value&gt;&lt;/author&gt;&lt;company&gt;&lt;value type=&quot;OawDocProperty&quot; name=&quot;Organisation.Departement&quot;&gt;&lt;separator text=&quot;&quot;&gt;&lt;/separator&gt;&lt;format text=&quot;&quot;&gt;&lt;/format&gt;&lt;/value&gt;&lt;/company&gt;&lt;title&gt;&lt;value type=&quot;OawBookmark&quot; name=&quot;ContentType&quot;&gt;&lt;separator text=&quot;&quot;&gt;&lt;/separator&gt;&lt;format text=&quot;&quot;&gt;&lt;/format&gt;&lt;/value&gt;&lt;/title&gt;&lt;subject&gt;&lt;value type=&quot;OawBookmark&quot; name=&quot;Subject&quot;&gt;&lt;separator text=&quot;&quot;&gt;&lt;/separator&gt;&lt;format text=&quot;&quot;&gt;&lt;/format&gt;&lt;/value&gt;&lt;/subject&gt;&lt;fileName&gt;&lt;value type=&quot;OawBookmark&quot; name=&quot;Subject&quot;&gt;&lt;separator text=&quot;&quot;&gt;&lt;/separator&gt;&lt;format text=&quot;&quot;&gt;&lt;/format&gt;&lt;/value&gt;&lt;/fileName&gt;&lt;/PDF&gt;&lt;/save&gt;&lt;/OawOMS&gt;_x000d_"/>
    <w:docVar w:name="oawPaperSize" w:val="7"/>
    <w:docVar w:name="OawPrint.2006120711380151760646" w:val="&lt;source&gt;&lt;documentProperty UID=&quot;2003060614150123456789&quot;&gt;&lt;SQL&gt;SELECT Value, UID FROM Data WHERE LCID = '%WhereLCID%';&lt;/SQL&gt;&lt;OawDocProperty name=&quot;Outputprofile.ExternalSignature&quot; field=&quot;Outputprofile.ExternalSignature&quot;/&gt;&lt;/documentProperty&gt;&lt;/source&gt;"/>
    <w:docVar w:name="OawPrint.2010071914505949584758" w:val="&lt;source&gt;&lt;documentProperty UID=&quot;2003060614150123456789&quot;&gt;&lt;SQL&gt;SELECT Value, UID FROM Data WHERE LCID = '%WhereLCID%';&lt;/SQL&gt;&lt;OawDocProperty name=&quot;Outputprofile.Internal&quot; field=&quot;Outputprofile.Internal&quot;/&gt;&lt;/documentProperty&gt;&lt;/source&gt;"/>
    <w:docVar w:name="OawPrint.2010071914510808109584" w:val="&lt;source&gt;&lt;documentProperty UID=&quot;2003060614150123456789&quot;&gt;&lt;SQL&gt;SELECT Value, UID FROM Data WHERE LCID = '%WhereLCID%';&lt;/SQL&gt;&lt;OawDocProperty name=&quot;Outputprofile.Internal&quot; field=&quot;Outputprofile.Internal&quot;/&gt;&lt;/documentProperty&gt;&lt;/source&gt;"/>
    <w:docVar w:name="OawPrint.2010071914515554119854" w:val="&lt;source&gt;&lt;documentProperty UID=&quot;2003060614150123456789&quot;&gt;&lt;SQL&gt;SELECT Value, UID FROM Data WHERE LCID = '%WhereLCID%';&lt;/SQL&gt;&lt;OawDocProperty name=&quot;Outputprofile.Internal&quot; field=&quot;Outputprofile.Internal&quot;/&gt;&lt;/documentProperty&gt;&lt;/source&gt;"/>
    <w:docVar w:name="OawPrint.2010071914543648299648" w:val="&lt;source&gt;&lt;documentProperty UID=&quot;2003060614150123456789&quot;&gt;&lt;SQL&gt;SELECT Value, UID FROM Data WHERE LCID = '%WhereLCID%';&lt;/SQL&gt;&lt;OawDocProperty name=&quot;Outputprofile.External&quot; field=&quot;Outputprofile.External&quot;/&gt;&lt;/documentProperty&gt;&lt;/source&gt;"/>
    <w:docVar w:name="OawPrint.2010071914584326300121" w:val="&lt;source&gt;&lt;documentProperty UID=&quot;2003060614150123456789&quot;&gt;&lt;SQL&gt;SELECT Value, UID FROM Data WHERE LCID = '%WhereLCID%';&lt;/SQL&gt;&lt;OawDocProperty name=&quot;Outputprofile.External&quot; field=&quot;Outputprofile.External&quot;/&gt;&lt;/documentProperty&gt;&lt;/source&gt;"/>
    <w:docVar w:name="OawPrint.2010071914585275568157" w:val="&lt;source&gt;&lt;documentProperty UID=&quot;2003060614150123456789&quot;&gt;&lt;SQL&gt;SELECT Value, UID FROM Data WHERE LCID = '%WhereLCID%';&lt;/SQL&gt;&lt;OawDocProperty name=&quot;Outputprofile.External&quot; field=&quot;Outputprofile.External&quot;/&gt;&lt;/documentProperty&gt;&lt;/source&gt;"/>
    <w:docVar w:name="OawPrinterTray.2003010711185094343750537" w:val="document.firstpage:=2004040215283940034110;document.otherpages:=2004040215283940034110;"/>
    <w:docVar w:name="OawPrinterTray.2004040214370529854396" w:val="document.firstpage:=2003061718064858105452;document.otherpages:=2003061718064858105452;"/>
    <w:docVar w:name="OawPrinterTray.2006120514062149532222" w:val="document.firstpage:=2003061718080779000241;document.otherpages:=2003061718080779000241;"/>
    <w:docVar w:name="OawPrinterTray.2006120514073882160728" w:val="document.firstpage:=2003061718064858105452;document.otherpages:=2003061718064858105452;"/>
    <w:docVar w:name="OawPrinterTray.2006120711380151760646" w:val="document.firstpage:=2003061718080779000241;document.otherpages:=2003061718080779000241;"/>
    <w:docVar w:name="OawPrinterTray.2010071914505949584758" w:val="document.firstpage:=2003061718080779000241;document.otherpages:=2003061718080779000241;"/>
    <w:docVar w:name="OawPrinterTray.2010071914510808109584" w:val="document.firstpage:=2010071914442260920131;document.otherpages:=2010071914442260920131;"/>
    <w:docVar w:name="OawPrinterTray.2010071914515554119854" w:val="document.firstpage:=2010071914525983794155;document.otherpages:=2010071914525983794155;"/>
    <w:docVar w:name="OawPrinterTray.2010071914543648299648" w:val="document.firstpage:=2003061718080779000241;document.otherpages:=2003061718080779000241;"/>
    <w:docVar w:name="OawPrinterTray.2010071914584326300121" w:val="document.firstpage:=2010071914442260920131;document.otherpages:=2010071914442260920131;"/>
    <w:docVar w:name="OawPrinterTray.2010071914585275568157" w:val="document.firstpage:=2010071914525983794155;document.otherpages:=2010071914525983794155;"/>
    <w:docVar w:name="OawPrinterTray.3" w:val="document.firstpage:=2003061718080779000241;document.otherpages:=2003061718080779000241;"/>
    <w:docVar w:name="OawPrinterTray.4" w:val="document.firstpage:=2003061718064858105452;document.otherpages:=2003061718064858105452;"/>
    <w:docVar w:name="OawPrintRestore.2006120711380151760646" w:val="&lt;source&gt;&lt;documentProperty UID=&quot;&quot;&gt;&lt;Fields List=&quot;&quot;/&gt;&lt;OawDocProperty name=&quot;Outputprofile.ExternalSignature&quot; field=&quot;&quot;/&gt;&lt;/documentProperty&gt;&lt;/source&gt;"/>
    <w:docVar w:name="OawPrintRestore.2010071914505949584758" w:val="&lt;source&gt;&lt;documentProperty UID=&quot;&quot;&gt;&lt;Fields List=&quot;&quot;/&gt;&lt;OawDocProperty name=&quot;Outputprofile.Internal&quot; field=&quot;&quot;/&gt;&lt;/documentProperty&gt;&lt;/source&gt;"/>
    <w:docVar w:name="OawPrintRestore.2010071914510808109584" w:val="&lt;source&gt;&lt;documentProperty UID=&quot;&quot;&gt;&lt;Fields List=&quot;&quot;/&gt;&lt;OawDocProperty name=&quot;Outputprofile.Internal&quot; field=&quot;&quot;/&gt;&lt;/documentProperty&gt;&lt;/source&gt;"/>
    <w:docVar w:name="OawPrintRestore.2010071914515554119854" w:val="&lt;source&gt;&lt;documentProperty UID=&quot;&quot;&gt;&lt;Fields List=&quot;&quot;/&gt;&lt;OawDocProperty name=&quot;Outputprofile.Internal&quot; field=&quot;&quot;/&gt;&lt;/documentProperty&gt;&lt;/source&gt;"/>
    <w:docVar w:name="OawPrintRestore.2010071914543648299648" w:val="&lt;source&gt;&lt;documentProperty UID=&quot;&quot;&gt;&lt;Fields List=&quot;&quot;/&gt;&lt;OawDocProperty name=&quot;Outputprofile.External&quot; field=&quot;&quot;/&gt;&lt;/documentProperty&gt;&lt;/source&gt;"/>
    <w:docVar w:name="OawPrintRestore.2010071914584326300121" w:val="&lt;source&gt;&lt;documentProperty UID=&quot;&quot;&gt;&lt;Fields List=&quot;&quot;/&gt;&lt;OawDocProperty name=&quot;Outputprofile.External&quot; field=&quot;&quot;/&gt;&lt;/documentProperty&gt;&lt;/source&gt;"/>
    <w:docVar w:name="OawPrintRestore.2010071914585275568157" w:val="&lt;source&gt;&lt;documentProperty UID=&quot;&quot;&gt;&lt;Fields List=&quot;&quot;/&gt;&lt;OawDocProperty name=&quot;Outputprofile.External&quot; field=&quot;&quot;/&gt;&lt;/documentProperty&gt;&lt;/source&gt;"/>
    <w:docVar w:name="OawProjectID" w:val="luchmaster"/>
    <w:docVar w:name="OawRecipients" w:val="&lt;Recipients&gt;&lt;Recipient&gt;&lt;UID&gt;2019082314152115595501&lt;/UID&gt;&lt;IDName&gt;Empfänger&lt;/IDName&gt;&lt;RecipientPlainUnchanged&gt;-1&lt;/RecipientPlainUnchanged&gt;&lt;RecipientActive&gt;-1&lt;/RecipientActive&gt;&lt;RecipientIcon&gt;Contact&lt;/RecipientIcon&gt;&lt;MappingTableLabel&gt;&lt;/MappingTableLabel&gt;&lt;MappingTableActive&gt;&lt;/MappingTableActive&gt;&lt;DeliveryOption&gt;&lt;/DeliveryOption&gt;&lt;DeliveryOption2&gt;&lt;/DeliveryOption2&gt;&lt;Company&gt;&lt;/Company&gt;&lt;Department&gt;&lt;/Department&gt;&lt;Title&gt;&lt;/Title&gt;&lt;FirstName&gt;&lt;/FirstName&gt;&lt;MiddleName&gt;&lt;/MiddleName&gt;&lt;LastName&gt;&lt;/LastName&gt;&lt;Suffix&gt;&lt;/Suffix&gt;&lt;FullName&gt;&lt;/FullName&gt;&lt;JobTitle&gt;&lt;/JobTitle&gt;&lt;AddressStreet&gt;&lt;/AddressStreet&gt;&lt;AddressZIP&gt;&lt;/AddressZIP&gt;&lt;AddressCity&gt;&lt;/AddressCity&gt;&lt;Address&gt;&lt;/Address&gt;&lt;CompleteAddress&gt;&lt;/CompleteAddress&gt;&lt;AddressSingleLine&gt;&lt;/AddressSingleLine&gt;&lt;Telephone&gt;&lt;/Telephone&gt;&lt;Fax&gt;&lt;/Fax&gt;&lt;EMail&gt;&lt;/EMail&gt;&lt;CopyTo&gt;&lt;/CopyTo&gt;&lt;Introduction&gt;%SelectionStart%Sehr geehrte Damen und Herren%SelectionEnd%&lt;/Introduction&gt;&lt;Closing&gt;Freundliche Grüsse&lt;/Closing&gt;&lt;FormattedFullAddress&gt;&lt;/FormattedFullAddress&gt;&lt;CompleteAddressImported&gt;&lt;/CompleteAddressImported&gt;&lt;BBZ.SchülerAnrede&gt;&lt;/BBZ.SchülerAnrede&gt;&lt;BBZ.SchülerVorname&gt;&lt;/BBZ.SchülerVorname&gt;&lt;BBZ.SchülerName&gt;&lt;/BBZ.SchülerName&gt;&lt;BBZ.SchülerName2&gt;&lt;/BBZ.SchülerName2&gt;&lt;BBZ.SchülerStrasse&gt;&lt;/BBZ.SchülerStrasse&gt;&lt;BBZ.SchülerPostfach&gt;&lt;/BBZ.SchülerPostfach&gt;&lt;BBZ.SchülerOrt&gt;&lt;/BBZ.SchülerOrt&gt;&lt;BBZ.SchülerPLZ&gt;&lt;/BBZ.SchülerPLZ&gt;&lt;BBZ.GebDatum&gt;&lt;/BBZ.GebDatum&gt;&lt;BBZ.Klasse&gt;&lt;/BBZ.Klasse&gt;&lt;BBZ.Ausbildung&gt;&lt;/BBZ.Ausbildung&gt;&lt;BBZ.Lehrende&gt;&lt;/BBZ.Lehrende&gt;&lt;BBZ.LBAnrede&gt;&lt;/BBZ.LBAnrede&gt;&lt;BBZ.LBName&gt;&lt;/BBZ.LBName&gt;&lt;BBZ.LBName2&gt;&lt;/BBZ.LBName2&gt;&lt;BBZ.LBVorname&gt;&lt;/BBZ.LBVorname&gt;&lt;BBZ.LBStrasse&gt;&lt;/BBZ.LBStrasse&gt;&lt;BBZ.LBPostfach&gt;&lt;/BBZ.LBPostfach&gt;&lt;BBZ.LBPLZ&gt;&lt;/BBZ.LBPLZ&gt;&lt;BBZ.LBOrt&gt;&lt;/BBZ.LBOrt&gt;&lt;BBZ.LBTelGeschaeft&gt;&lt;/BBZ.LBTelGeschaeft&gt;&lt;IntroductionImported&gt;&lt;/IntroductionImported&gt;&lt;/Recipient&gt;&lt;/Recipients&gt;_x000d_"/>
    <w:docVar w:name="OawSave.2004062216425255253277" w:val="&lt;source&gt;&lt;documentProperty UID=&quot;2003060614150123456789&quot;&gt;&lt;SQL&gt;SELECT Value, UID FROM Data WHERE LCID = '%WhereLCID%';&lt;/SQL&gt;&lt;OawDocProperty name=&quot;Outputprofile.Internal&quot; field=&quot;Outputprofile.Internal&quot;/&gt;&lt;/documentProperty&gt;&lt;/source&gt;"/>
    <w:docVar w:name="OawSave.2006120514401556040061" w:val="&lt;source&gt;&lt;documentProperty UID=&quot;2003060614150123456789&quot;&gt;&lt;SQL&gt;SELECT Value, UID FROM Data WHERE LCID = '%WhereLCID%';&lt;/SQL&gt;&lt;OawDocProperty name=&quot;Outputprofile.External&quot; field=&quot;Outputprofile.External&quot;/&gt;&lt;/documentProperty&gt;&lt;/source&gt;"/>
    <w:docVar w:name="OawSave.2006121210441235887611" w:val="&lt;source&gt;&lt;documentProperty UID=&quot;2003060614150123456789&quot;&gt;&lt;SQL&gt;SELECT Value, UID FROM Data WHERE LCID = '%WhereLCID%';&lt;/SQL&gt;&lt;OawDocProperty name=&quot;Outputprofile.ExternalSignature&quot; field=&quot;Outputprofile.ExternalSignature&quot;/&gt;&lt;/documentProperty&gt;&lt;/source&gt;"/>
    <w:docVar w:name="OawSaveRestore.2004062216425255253277" w:val="&lt;source&gt;&lt;documentProperty UID=&quot;&quot;&gt;&lt;Fields List=&quot;&quot;/&gt;&lt;OawDocProperty name=&quot;Outputprofile.Internal&quot; field=&quot;&quot;/&gt;&lt;/documentProperty&gt;&lt;/source&gt;"/>
    <w:docVar w:name="OawSaveRestore.2006120514401556040061" w:val="&lt;source&gt;&lt;documentProperty UID=&quot;&quot;&gt;&lt;Fields List=&quot;&quot;/&gt;&lt;OawDocProperty name=&quot;Outputprofile.External&quot; field=&quot;&quot;/&gt;&lt;/documentProperty&gt;&lt;/source&gt;"/>
    <w:docVar w:name="OawSaveRestore.2006121210441235887611" w:val="&lt;source&gt;&lt;documentProperty UID=&quot;&quot;&gt;&lt;Fields List=&quot;&quot;/&gt;&lt;OawDocProperty name=&quot;Outputprofile.ExternalSignature&quot; field=&quot;&quot;/&gt;&lt;/documentProperty&gt;&lt;/source&gt;"/>
    <w:docVar w:name="OawScriptor" w:val="&lt;?xml version=&quot;1.0&quot; encoding=&quot;ISO-8859-1&quot;?&gt;_x000d__x000a_&lt;scriptor xmlns:xsi=&quot;http://www.w3.org/2001/XMLSchema-instance&quot; xsi:noNamespaceSchemaLocation=&quot;Scriptor_1.xsd&quot; SchemaVersion=&quot;1&quot;&gt;&lt;/scriptor&gt;_x000d__x000a_"/>
    <w:docVar w:name="OawSelectedSource.200212191811121321310321301031x" w:val="&lt;empty/&gt;"/>
    <w:docVar w:name="OawSelectedSource.2002122010583847234010578" w:val="&lt;empty/&gt;"/>
    <w:docVar w:name="OawSelectedSource.2002122011014149059130932" w:val="&lt;empty/&gt;"/>
    <w:docVar w:name="OawSelectedSource.2003061115381095709037" w:val="&lt;empty/&gt;"/>
    <w:docVar w:name="OawSelectedSource.2003080714212273705547" w:val="0"/>
    <w:docVar w:name="OawSelectedSource.2004112217333376588294" w:val="0"/>
    <w:docVar w:name="OawSelectedSource.2006040509495284662868" w:val="&lt;empty/&gt;"/>
    <w:docVar w:name="OawSelectedSource.2010072016315072560894" w:val="&lt;empty/&gt;"/>
    <w:docVar w:name="OawSelectedSource.2016110913315368876110" w:val="&lt;empty/&gt;"/>
    <w:docVar w:name="OawSend.2003010711200895123470110" w:val="&lt;source&gt;&lt;documentProperty UID=&quot;2003060614150123456789&quot;&gt;&lt;SQL&gt;SELECT Value, UID FROM Data WHERE LCID = '%WhereLCID%';&lt;/SQL&gt;&lt;OawDocProperty name=&quot;Outputprofile.Internal&quot; field=&quot;Outputprofile.Internal&quot;/&gt;&lt;/documentProperty&gt;&lt;/source&gt;"/>
    <w:docVar w:name="OawSend.2006120514175878093883" w:val="&lt;source&gt;&lt;documentProperty UID=&quot;2003060614150123456789&quot;&gt;&lt;SQL&gt;SELECT Value, UID FROM Data WHERE LCID = '%WhereLCID%';&lt;/SQL&gt;&lt;OawDocProperty name=&quot;Outputprofile.External&quot; field=&quot;Outputprofile.External&quot;/&gt;&lt;/documentProperty&gt;&lt;/source&gt;"/>
    <w:docVar w:name="OawSend.2006121210395821292110" w:val="&lt;source&gt;&lt;documentProperty UID=&quot;2003060614150123456789&quot;&gt;&lt;SQL&gt;SELECT Value, UID FROM Data WHERE LCID = '%WhereLCID%';&lt;/SQL&gt;&lt;OawDocProperty name=&quot;Outputprofile.ExternalSignature&quot; field=&quot;Outputprofile.ExternalSignature&quot;/&gt;&lt;/documentProperty&gt;&lt;/source&gt;"/>
    <w:docVar w:name="OawSendRestore.2003010711200895123470110" w:val="&lt;source&gt;&lt;documentProperty UID=&quot;&quot;&gt;&lt;Fields List=&quot;&quot;/&gt;&lt;OawDocProperty name=&quot;Outputprofile.Internal&quot; field=&quot;&quot;/&gt;&lt;/documentProperty&gt;&lt;/source&gt;"/>
    <w:docVar w:name="OawSendRestore.2006120514175878093883" w:val="&lt;source&gt;&lt;documentProperty UID=&quot;&quot;&gt;&lt;Fields List=&quot;&quot;/&gt;&lt;OawDocProperty name=&quot;Outputprofile.External&quot; field=&quot;&quot;/&gt;&lt;/documentProperty&gt;&lt;/source&gt;"/>
    <w:docVar w:name="OawSendRestore.2006121210395821292110" w:val="&lt;source&gt;&lt;documentProperty UID=&quot;&quot;&gt;&lt;Fields List=&quot;&quot;/&gt;&lt;OawDocProperty name=&quot;Outputprofile.ExternalSignature&quot; field=&quot;&quot;/&gt;&lt;/documentProperty&gt;&lt;/source&gt;"/>
    <w:docVar w:name="OawTemplateProperties" w:val="password:=&lt;Semicolon/&gt;MnO`rrvnqc.=;jumpToFirstField:=1;dotReverenceRemove:=0;resizeA4Letter:=0;unpdateDocPropsOnNewOnly:=0;showAllNoteItems:=0;CharCodeChecked:=;CharCodeUnchecked:=;WizardSteps:=0|1;DocumentTitle:=T - A4 hoch;DisplayName:=W6 - H - LZ;ID:=;protectionType:=-1;"/>
    <w:docVar w:name="OawTemplatePropertiesXML" w:val="&lt;?xml version=&quot;1.0&quot;?&gt;_x000d_&lt;TemplateProperties&gt;&lt;RecipientFields&gt;&lt;Field UID=&quot;2008091113140639498668&quot; Label=&quot;&quot;/&gt;&lt;Field UID=&quot;2004031513575326984562&quot; Label=&quot;&quot;/&gt;&lt;Field UID=&quot;2004031514011258946758&quot; Label=&quot;&quot;/&gt;&lt;Field UID=&quot;2004031514034574120309&quot; Label=&quot;&quot;/&gt;&lt;Field UID=&quot;2004031181448127964532&quot; Label=&quot;&quot;/&gt;&lt;Field UID=&quot;2004031181449458765301&quot; Label=&quot;&quot;/&gt;&lt;/RecipientFields&gt;&lt;ProtectionType&gt;-1&lt;/ProtectionType&gt;&lt;Password&gt;&lt;/Password&gt;&lt;Validation&gt;&lt;/Validation&gt;&lt;/TemplateProperties&gt;_x000d_"/>
    <w:docVar w:name="OawTemplateVersion" w:val="12"/>
    <w:docVar w:name="OawTemplPropsCm" w:val="&lt;TemplPropsCm xmlns:xsi=&quot;http://www.w3.org/2001/XMLSchema-instance&quot; xsi:noNamespaceSchemaLocation=&quot;TemplPropsCm_1.xsd&quot; SchemaVersion=&quot;1&quot; TemplateID=&quot;&quot; TemplateVersion=&quot;&quot;&gt;_x000d_&lt;Bookmark Name=&quot;Text&quot; Label=&quot;&amp;lt;translate&amp;gt;SmartContent.Text&amp;lt;/translate&amp;gt;&quot;/&gt;_x000d_&lt;/TemplPropsCm&gt;"/>
    <w:docVar w:name="OawTemplPropsStm" w:val="&lt;TemplPropsStm xmlns:xsi=&quot;http://www.w3.org/2001/XMLSchema-instance&quot; xsi:noNamespaceSchemaLocation=&quot;TemplPropsStm_1.xsd&quot; SchemaVersion=&quot;1&quot; TemplateID=&quot;&quot; TemplateVersion=&quot;&quot;&gt;_x000d_&lt;Bookmark Name=&quot;Text&quot; Label=&quot;&amp;lt;translate&amp;gt;SmartTemplate.Text&amp;lt;/translate&amp;gt;&quot;/&gt;_x000d_&lt;/TemplPropsStm&gt;"/>
    <w:docVar w:name="officeatworkWordMasterTemplateConfiguration" w:val="&lt;!--Created with officeatwork--&gt;_x000d__x000a_&lt;WordMasterTemplateConfiguration&gt;_x000d__x000a_  &lt;LayoutSets /&gt;_x000d__x000a_  &lt;Pictures&gt;_x000d__x000a_    &lt;Picture Id=&quot;7eb0bb3a-c43c-446f-a921-de0b&quot; IdName=&quot;Logo&quot; IsSelected=&quot;False&quot; IsExpanded=&quot;True&quot;&gt;_x000d__x000a_      &lt;PageSetupSpecifics&gt;_x000d__x000a_        &lt;PageSetupSpecific IdName=&quot;A4H_LogoColor&quot; PaperSize=&quot;A4&quot; Orientation=&quot;Portrait&quot; IsSelected=&quot;false&quot;&gt;_x000d__x000a_          &lt;Source Value=&quot;[[MasterProperty(&amp;quot;Organisation&amp;quot;, &amp;quot;LogoColor&amp;quot;)]]&quot; /&gt;_x000d__x000a_          &lt;HorizontalPosition Relative=&quot;Page&quot; Alignment=&quot;Left&quot; Unit=&quot;cm&quot;&gt;0&lt;/HorizontalPosition&gt;_x000d__x000a_          &lt;VerticalPosition Relative=&quot;Page&quot; Alignment=&quot;Top&quot; Unit=&quot;cm&quot;&gt;0&lt;/VerticalPosition&gt;_x000d__x000a_          &lt;OutputProfileSpecifics&gt;_x000d__x000a_            &lt;OutputProfileSpecific Type=&quot;Print&quot; Id=&quot;2010071914505949584758&quot; /&gt;_x000d__x000a_            &lt;OutputProfileSpecific Type=&quot;Print&quot; Id=&quot;2010071914510808109584&quot; /&gt;_x000d__x000a_            &lt;OutputProfileSpecific Type=&quot;Print&quot; Id=&quot;2010071914515554119854&quot; /&gt;_x000d__x000a_            &lt;OutputProfileSpecific Type=&quot;Print&quot; Id=&quot;2010071914543648299648&quot; /&gt;_x000d__x000a_            &lt;OutputProfileSpecific Type=&quot;Print&quot; Id=&quot;2010071914584326300121&quot; /&gt;_x000d__x000a_            &lt;OutputProfileSpecific Type=&quot;Print&quot; Id=&quot;2010071914585275568157&quot; /&gt;_x000d__x000a_            &lt;OutputProfileSpecific Type=&quot;Print&quot; Id=&quot;2006120711380151760646&quot; /&gt;_x000d__x000a_            &lt;OutputProfileSpecific Type=&quot;Print&quot; Id=&quot;4&quot; /&gt;_x000d__x000a_            &lt;OutputProfileSpecific Type=&quot;Save&quot; Id=&quot;2006120514401556040061&quot; /&gt;_x000d__x000a_            &lt;OutputProfileSpecific Type=&quot;Save&quot; Id=&quot;2004062216425255253277&quot; /&gt;_x000d__x000a_            &lt;OutputProfileSpecific Type=&quot;Send&quot; Id=&quot;2003010711200895123470110&quot; /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  &lt;Picture Id=&quot;dfcb3621-5d45-4e40-af11-2f4f&quot; IdName=&quot;Zertifikat&quot; IsSelected=&quot;False&quot; IsExpanded=&quot;True&quot;&gt;_x000d__x000a_      &lt;PageSetupSpecifics&gt;_x000d__x000a_        &lt;PageSetupSpecific IdName=&quot;A4H_Zertifikate&quot; PaperSize=&quot;A4&quot; Orientation=&quot;Portrait&quot; IsSelected=&quot;true&quot;&gt;_x000d__x000a_          &lt;Source Value=&quot;[[MasterProperty(&amp;quot;Organisation&amp;quot;, &amp;quot;LogoZertifikate&amp;quot;)]]&quot; /&gt;_x000d__x000a_          &lt;HorizontalPosition Relative=&quot;Page&quot; Alignment=&quot;Left&quot; Unit=&quot;cm&quot;&gt;0&lt;/HorizontalPosition&gt;_x000d__x000a_          &lt;VerticalPosition Relative=&quot;Page&quot; Alignment=&quot;Top&quot; Unit=&quot;cm&quot;&gt;0&lt;/VerticalPosition&gt;_x000d__x000a_          &lt;OutputProfileSpecifics&gt;_x000d__x000a_            &lt;OutputProfileSpecific Type=&quot;Print&quot; Id=&quot;2010071914505949584758&quot; /&gt;_x000d__x000a_            &lt;OutputProfileSpecific Type=&quot;Print&quot; Id=&quot;2010071914510808109584&quot; /&gt;_x000d__x000a_            &lt;OutputProfileSpecific Type=&quot;Print&quot; Id=&quot;2010071914515554119854&quot; /&gt;_x000d__x000a_            &lt;OutputProfileSpecific Type=&quot;Print&quot; Id=&quot;2010071914543648299648&quot; /&gt;_x000d__x000a_            &lt;OutputProfileSpecific Type=&quot;Print&quot; Id=&quot;2010071914584326300121&quot; /&gt;_x000d__x000a_            &lt;OutputProfileSpecific Type=&quot;Print&quot; Id=&quot;2010071914585275568157&quot; /&gt;_x000d__x000a_            &lt;OutputProfileSpecific Type=&quot;Print&quot; Id=&quot;2006120711380151760646&quot; /&gt;_x000d__x000a_            &lt;OutputProfileSpecific Type=&quot;Print&quot; Id=&quot;4&quot; /&gt;_x000d__x000a_            &lt;OutputProfileSpecific Type=&quot;Save&quot; Id=&quot;2006120514401556040061&quot; /&gt;_x000d__x000a_            &lt;OutputProfileSpecific Type=&quot;Save&quot; Id=&quot;2004062216425255253277&quot; /&gt;_x000d__x000a_            &lt;OutputProfileSpecific Type=&quot;Send&quot; Id=&quot;2003010711200895123470110&quot; /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&lt;/Pictures&gt;_x000d__x000a_  &lt;PaperSettings /&gt;_x000d__x000a_&lt;/WordMasterTemplateConfiguration&gt;"/>
  </w:docVars>
  <w:rsids>
    <w:rsidRoot w:val="005E159E"/>
    <w:rsid w:val="00017840"/>
    <w:rsid w:val="000268B8"/>
    <w:rsid w:val="0004495C"/>
    <w:rsid w:val="00104A7C"/>
    <w:rsid w:val="00165C5E"/>
    <w:rsid w:val="001E5319"/>
    <w:rsid w:val="0020412C"/>
    <w:rsid w:val="00224C7E"/>
    <w:rsid w:val="00224CE6"/>
    <w:rsid w:val="00226BF8"/>
    <w:rsid w:val="002D6479"/>
    <w:rsid w:val="00335624"/>
    <w:rsid w:val="003567BB"/>
    <w:rsid w:val="0037692E"/>
    <w:rsid w:val="00392495"/>
    <w:rsid w:val="00394A30"/>
    <w:rsid w:val="003A62E2"/>
    <w:rsid w:val="00515027"/>
    <w:rsid w:val="00521ECD"/>
    <w:rsid w:val="005B3B05"/>
    <w:rsid w:val="005C6A3D"/>
    <w:rsid w:val="005E159E"/>
    <w:rsid w:val="005F6B2D"/>
    <w:rsid w:val="006A6A67"/>
    <w:rsid w:val="006D1BAD"/>
    <w:rsid w:val="006E7141"/>
    <w:rsid w:val="00700A87"/>
    <w:rsid w:val="007A22D5"/>
    <w:rsid w:val="007F0307"/>
    <w:rsid w:val="00834B44"/>
    <w:rsid w:val="00851B9D"/>
    <w:rsid w:val="00884793"/>
    <w:rsid w:val="008B1E10"/>
    <w:rsid w:val="008F65D9"/>
    <w:rsid w:val="00943293"/>
    <w:rsid w:val="00955E77"/>
    <w:rsid w:val="009D7A4F"/>
    <w:rsid w:val="009E78DE"/>
    <w:rsid w:val="00A00DBB"/>
    <w:rsid w:val="00A92F36"/>
    <w:rsid w:val="00AC042D"/>
    <w:rsid w:val="00AE6DE9"/>
    <w:rsid w:val="00B013B2"/>
    <w:rsid w:val="00B457C0"/>
    <w:rsid w:val="00BB5371"/>
    <w:rsid w:val="00BB655C"/>
    <w:rsid w:val="00BD66F1"/>
    <w:rsid w:val="00C02A23"/>
    <w:rsid w:val="00C05C8D"/>
    <w:rsid w:val="00C20E8A"/>
    <w:rsid w:val="00D23514"/>
    <w:rsid w:val="00D72F62"/>
    <w:rsid w:val="00D81A09"/>
    <w:rsid w:val="00DA3B87"/>
    <w:rsid w:val="00E375D8"/>
    <w:rsid w:val="00E60574"/>
    <w:rsid w:val="00E62ED8"/>
    <w:rsid w:val="00E91201"/>
    <w:rsid w:val="00EA7AEE"/>
    <w:rsid w:val="00ED2F85"/>
    <w:rsid w:val="00EE6B9D"/>
    <w:rsid w:val="00F15128"/>
    <w:rsid w:val="00F90705"/>
    <w:rsid w:val="00FA012B"/>
    <w:rsid w:val="00FB4F0D"/>
    <w:rsid w:val="00FB7C92"/>
    <w:rsid w:val="00FD0A64"/>
    <w:rsid w:val="00FF15F8"/>
    <w:rsid w:val="00FF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."/>
  <w:listSeparator w:val=";"/>
  <w14:docId w14:val="604BE0C1"/>
  <w15:docId w15:val="{2C3AAA87-81BA-4A0F-A3D9-D2EB07D6E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sz w:val="22"/>
        <w:szCs w:val="22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15CED"/>
    <w:rPr>
      <w:kern w:val="10"/>
    </w:rPr>
  </w:style>
  <w:style w:type="paragraph" w:styleId="berschrift1">
    <w:name w:val="heading 1"/>
    <w:basedOn w:val="Standard"/>
    <w:next w:val="Standard"/>
    <w:link w:val="berschrift1Zchn"/>
    <w:qFormat/>
    <w:rsid w:val="00086EFC"/>
    <w:pPr>
      <w:keepNext/>
      <w:keepLines/>
      <w:numPr>
        <w:numId w:val="4"/>
      </w:numPr>
      <w:spacing w:before="240" w:after="120"/>
      <w:outlineLvl w:val="0"/>
    </w:pPr>
    <w:rPr>
      <w:rFonts w:ascii="Arial Black" w:hAnsi="Arial Black" w:cs="Arial"/>
      <w:bCs/>
      <w:sz w:val="24"/>
      <w:szCs w:val="32"/>
    </w:rPr>
  </w:style>
  <w:style w:type="paragraph" w:styleId="berschrift2">
    <w:name w:val="heading 2"/>
    <w:basedOn w:val="Standard"/>
    <w:next w:val="Standard"/>
    <w:qFormat/>
    <w:rsid w:val="00086EFC"/>
    <w:pPr>
      <w:keepNext/>
      <w:keepLines/>
      <w:numPr>
        <w:ilvl w:val="1"/>
        <w:numId w:val="4"/>
      </w:numPr>
      <w:spacing w:before="240" w:after="60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086EFC"/>
    <w:pPr>
      <w:keepNext/>
      <w:keepLines/>
      <w:numPr>
        <w:ilvl w:val="2"/>
        <w:numId w:val="4"/>
      </w:numPr>
      <w:spacing w:before="240" w:after="60"/>
      <w:outlineLvl w:val="2"/>
    </w:pPr>
    <w:rPr>
      <w:rFonts w:cs="Arial"/>
      <w:b/>
      <w:bCs/>
      <w:szCs w:val="26"/>
    </w:rPr>
  </w:style>
  <w:style w:type="paragraph" w:styleId="berschrift4">
    <w:name w:val="heading 4"/>
    <w:basedOn w:val="Standard"/>
    <w:next w:val="Standard"/>
    <w:qFormat/>
    <w:rsid w:val="00FB17BC"/>
    <w:pPr>
      <w:keepNext/>
      <w:keepLines/>
      <w:numPr>
        <w:ilvl w:val="3"/>
        <w:numId w:val="4"/>
      </w:numPr>
      <w:spacing w:before="240"/>
      <w:outlineLvl w:val="3"/>
    </w:pPr>
    <w:rPr>
      <w:b/>
      <w:bCs/>
      <w:szCs w:val="28"/>
    </w:rPr>
  </w:style>
  <w:style w:type="paragraph" w:styleId="berschrift5">
    <w:name w:val="heading 5"/>
    <w:basedOn w:val="Standard"/>
    <w:next w:val="Standard"/>
    <w:qFormat/>
    <w:rsid w:val="00985C95"/>
    <w:pPr>
      <w:numPr>
        <w:ilvl w:val="4"/>
        <w:numId w:val="4"/>
      </w:numPr>
      <w:spacing w:before="240" w:after="60"/>
      <w:outlineLvl w:val="4"/>
    </w:pPr>
    <w:rPr>
      <w:b/>
      <w:bCs/>
      <w:iCs/>
      <w:szCs w:val="26"/>
    </w:rPr>
  </w:style>
  <w:style w:type="paragraph" w:styleId="berschrift6">
    <w:name w:val="heading 6"/>
    <w:basedOn w:val="Standard"/>
    <w:next w:val="Standard"/>
    <w:qFormat/>
    <w:rsid w:val="00985C95"/>
    <w:pPr>
      <w:numPr>
        <w:ilvl w:val="5"/>
        <w:numId w:val="4"/>
      </w:numPr>
      <w:spacing w:before="240" w:after="60"/>
      <w:outlineLvl w:val="5"/>
    </w:pPr>
    <w:rPr>
      <w:b/>
      <w:bCs/>
    </w:rPr>
  </w:style>
  <w:style w:type="paragraph" w:styleId="berschrift7">
    <w:name w:val="heading 7"/>
    <w:basedOn w:val="Standard"/>
    <w:next w:val="Standard"/>
    <w:qFormat/>
    <w:rsid w:val="00985C95"/>
    <w:pPr>
      <w:numPr>
        <w:ilvl w:val="6"/>
        <w:numId w:val="4"/>
      </w:numPr>
      <w:spacing w:before="240" w:after="60"/>
      <w:outlineLvl w:val="6"/>
    </w:pPr>
    <w:rPr>
      <w:b/>
    </w:rPr>
  </w:style>
  <w:style w:type="paragraph" w:styleId="berschrift8">
    <w:name w:val="heading 8"/>
    <w:basedOn w:val="Standard"/>
    <w:next w:val="Standard"/>
    <w:qFormat/>
    <w:rsid w:val="00985C95"/>
    <w:pPr>
      <w:numPr>
        <w:ilvl w:val="7"/>
        <w:numId w:val="4"/>
      </w:numPr>
      <w:spacing w:before="240" w:after="60"/>
      <w:outlineLvl w:val="7"/>
    </w:pPr>
    <w:rPr>
      <w:b/>
      <w:iCs/>
    </w:rPr>
  </w:style>
  <w:style w:type="paragraph" w:styleId="berschrift9">
    <w:name w:val="heading 9"/>
    <w:basedOn w:val="Standard"/>
    <w:next w:val="Standard"/>
    <w:qFormat/>
    <w:rsid w:val="00985C95"/>
    <w:pPr>
      <w:numPr>
        <w:ilvl w:val="8"/>
        <w:numId w:val="4"/>
      </w:numPr>
      <w:spacing w:before="240" w:after="60"/>
      <w:outlineLvl w:val="8"/>
    </w:pPr>
    <w:rPr>
      <w:rFonts w:cs="Arial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086EFC"/>
    <w:rPr>
      <w:rFonts w:ascii="Arial Black" w:hAnsi="Arial Black" w:cs="Arial"/>
      <w:bCs/>
      <w:kern w:val="10"/>
      <w:sz w:val="24"/>
      <w:szCs w:val="32"/>
      <w:lang w:val="de-CH"/>
    </w:rPr>
  </w:style>
  <w:style w:type="paragraph" w:styleId="Kopfzeile">
    <w:name w:val="header"/>
    <w:basedOn w:val="Standard"/>
    <w:pPr>
      <w:tabs>
        <w:tab w:val="center" w:pos="4320"/>
        <w:tab w:val="right" w:pos="8640"/>
      </w:tabs>
    </w:pPr>
  </w:style>
  <w:style w:type="paragraph" w:styleId="Fuzeile">
    <w:name w:val="footer"/>
    <w:basedOn w:val="Standard"/>
    <w:link w:val="FuzeileZchn"/>
    <w:rsid w:val="00D52ED8"/>
    <w:pPr>
      <w:tabs>
        <w:tab w:val="center" w:pos="4320"/>
        <w:tab w:val="right" w:pos="8640"/>
      </w:tabs>
    </w:pPr>
    <w:rPr>
      <w:sz w:val="16"/>
    </w:rPr>
  </w:style>
  <w:style w:type="character" w:customStyle="1" w:styleId="FuzeileZchn">
    <w:name w:val="Fußzeile Zchn"/>
    <w:link w:val="Fuzeile"/>
    <w:locked/>
    <w:rsid w:val="00D52ED8"/>
    <w:rPr>
      <w:rFonts w:ascii="Arial" w:hAnsi="Arial"/>
      <w:kern w:val="10"/>
      <w:sz w:val="16"/>
      <w:szCs w:val="24"/>
      <w:lang w:val="de-CH" w:eastAsia="en-US" w:bidi="ar-SA"/>
    </w:rPr>
  </w:style>
  <w:style w:type="paragraph" w:customStyle="1" w:styleId="Betreff">
    <w:name w:val="Betreff"/>
    <w:basedOn w:val="Standard"/>
    <w:rsid w:val="008B0078"/>
    <w:rPr>
      <w:rFonts w:ascii="Arial Black" w:hAnsi="Arial Black"/>
      <w:sz w:val="24"/>
    </w:rPr>
  </w:style>
  <w:style w:type="paragraph" w:customStyle="1" w:styleId="Absender">
    <w:name w:val="Absender"/>
    <w:basedOn w:val="Standard"/>
    <w:uiPriority w:val="1"/>
    <w:rPr>
      <w:rFonts w:cs="Arial"/>
      <w:sz w:val="16"/>
      <w:szCs w:val="16"/>
    </w:rPr>
  </w:style>
  <w:style w:type="paragraph" w:customStyle="1" w:styleId="AbsenderTitel">
    <w:name w:val="Absender_Titel"/>
    <w:basedOn w:val="Absender"/>
    <w:rsid w:val="00061354"/>
    <w:rPr>
      <w:rFonts w:ascii="Arial Black" w:hAnsi="Arial Black"/>
    </w:rPr>
  </w:style>
  <w:style w:type="paragraph" w:customStyle="1" w:styleId="Postvermerk">
    <w:name w:val="Postvermerk"/>
    <w:basedOn w:val="Standard"/>
    <w:semiHidden/>
    <w:rPr>
      <w:rFonts w:ascii="Helvetica" w:hAnsi="Helvetica" w:cs="Arial"/>
      <w:b/>
      <w:caps/>
      <w:sz w:val="16"/>
      <w:szCs w:val="16"/>
    </w:rPr>
  </w:style>
  <w:style w:type="paragraph" w:customStyle="1" w:styleId="zOawDeliveryOption">
    <w:name w:val="zOawDeliveryOption"/>
    <w:basedOn w:val="Standard"/>
    <w:next w:val="zOawRecipient"/>
    <w:semiHidden/>
    <w:rsid w:val="00FE274A"/>
    <w:pPr>
      <w:spacing w:after="60"/>
      <w:contextualSpacing/>
    </w:pPr>
    <w:rPr>
      <w:b/>
    </w:rPr>
  </w:style>
  <w:style w:type="paragraph" w:customStyle="1" w:styleId="zOawRecipient">
    <w:name w:val="zOawRecipient"/>
    <w:basedOn w:val="Standard"/>
    <w:semiHidden/>
    <w:rsid w:val="00075C7B"/>
  </w:style>
  <w:style w:type="paragraph" w:customStyle="1" w:styleId="Topic450">
    <w:name w:val="Topic450"/>
    <w:basedOn w:val="Standard"/>
    <w:rsid w:val="007B5068"/>
    <w:pPr>
      <w:ind w:left="2552" w:hanging="2552"/>
    </w:pPr>
    <w:rPr>
      <w:lang w:val="en-US"/>
    </w:rPr>
  </w:style>
  <w:style w:type="paragraph" w:customStyle="1" w:styleId="Topic450Line">
    <w:name w:val="Topic450Line"/>
    <w:basedOn w:val="Standard"/>
    <w:rsid w:val="00832D01"/>
    <w:pPr>
      <w:tabs>
        <w:tab w:val="right" w:leader="underscore" w:pos="9072"/>
      </w:tabs>
      <w:ind w:left="2552" w:hanging="2552"/>
    </w:pPr>
  </w:style>
  <w:style w:type="paragraph" w:customStyle="1" w:styleId="Topic750">
    <w:name w:val="Topic750"/>
    <w:basedOn w:val="Standard"/>
    <w:rsid w:val="007B5068"/>
    <w:pPr>
      <w:ind w:left="4253" w:hanging="4253"/>
    </w:pPr>
  </w:style>
  <w:style w:type="paragraph" w:customStyle="1" w:styleId="NormalKeepTogether">
    <w:name w:val="NormalKeepTogether"/>
    <w:basedOn w:val="Standard"/>
    <w:rsid w:val="00156F24"/>
    <w:pPr>
      <w:keepNext/>
      <w:keepLines/>
    </w:pPr>
  </w:style>
  <w:style w:type="paragraph" w:customStyle="1" w:styleId="PositionWithValue">
    <w:name w:val="PositionWithValue"/>
    <w:basedOn w:val="Standard"/>
    <w:rsid w:val="00156F24"/>
    <w:pPr>
      <w:tabs>
        <w:tab w:val="left" w:pos="6946"/>
        <w:tab w:val="decimal" w:pos="8675"/>
      </w:tabs>
      <w:ind w:right="2835"/>
    </w:pPr>
  </w:style>
  <w:style w:type="paragraph" w:customStyle="1" w:styleId="SignatureText">
    <w:name w:val="SignatureText"/>
    <w:basedOn w:val="Standard"/>
    <w:next w:val="Standard"/>
    <w:rsid w:val="00156F24"/>
    <w:pPr>
      <w:keepNext/>
      <w:keepLines/>
      <w:tabs>
        <w:tab w:val="left" w:pos="5103"/>
      </w:tabs>
    </w:pPr>
    <w:rPr>
      <w:sz w:val="16"/>
    </w:rPr>
  </w:style>
  <w:style w:type="paragraph" w:customStyle="1" w:styleId="SignatureLines">
    <w:name w:val="SignatureLines"/>
    <w:basedOn w:val="Standard"/>
    <w:next w:val="SignatureText"/>
    <w:rsid w:val="00156F24"/>
    <w:pPr>
      <w:keepNext/>
      <w:keepLines/>
      <w:tabs>
        <w:tab w:val="right" w:leader="dot" w:pos="3119"/>
        <w:tab w:val="left" w:pos="5080"/>
        <w:tab w:val="right" w:leader="dot" w:pos="8222"/>
      </w:tabs>
    </w:pPr>
    <w:rPr>
      <w:sz w:val="8"/>
    </w:rPr>
  </w:style>
  <w:style w:type="character" w:customStyle="1" w:styleId="Description">
    <w:name w:val="Description"/>
    <w:rsid w:val="00AE1265"/>
    <w:rPr>
      <w:sz w:val="14"/>
    </w:rPr>
  </w:style>
  <w:style w:type="paragraph" w:customStyle="1" w:styleId="Separator">
    <w:name w:val="Separator"/>
    <w:basedOn w:val="Standard"/>
    <w:next w:val="Standard"/>
    <w:rsid w:val="00DE45FE"/>
    <w:pPr>
      <w:pBdr>
        <w:bottom w:val="single" w:sz="4" w:space="1" w:color="auto"/>
      </w:pBdr>
    </w:pPr>
    <w:rPr>
      <w:sz w:val="2"/>
    </w:rPr>
  </w:style>
  <w:style w:type="paragraph" w:customStyle="1" w:styleId="Topic075">
    <w:name w:val="Topic075"/>
    <w:basedOn w:val="Standard"/>
    <w:rsid w:val="007B5068"/>
    <w:pPr>
      <w:ind w:left="425" w:hanging="425"/>
    </w:pPr>
  </w:style>
  <w:style w:type="paragraph" w:customStyle="1" w:styleId="Topic300">
    <w:name w:val="Topic300"/>
    <w:basedOn w:val="Standard"/>
    <w:rsid w:val="007B5068"/>
    <w:pPr>
      <w:ind w:left="1701" w:hanging="1701"/>
    </w:pPr>
  </w:style>
  <w:style w:type="paragraph" w:customStyle="1" w:styleId="Topic600">
    <w:name w:val="Topic600"/>
    <w:basedOn w:val="Standard"/>
    <w:rsid w:val="007B5068"/>
    <w:pPr>
      <w:ind w:left="3402" w:hanging="3402"/>
    </w:pPr>
  </w:style>
  <w:style w:type="paragraph" w:customStyle="1" w:styleId="Topic900">
    <w:name w:val="Topic900"/>
    <w:basedOn w:val="Standard"/>
    <w:rsid w:val="007B5068"/>
    <w:pPr>
      <w:ind w:left="5103" w:hanging="5103"/>
    </w:pPr>
  </w:style>
  <w:style w:type="paragraph" w:customStyle="1" w:styleId="Topic075Line">
    <w:name w:val="Topic075Line"/>
    <w:basedOn w:val="Standard"/>
    <w:rsid w:val="00832D01"/>
    <w:pPr>
      <w:tabs>
        <w:tab w:val="right" w:leader="underscore" w:pos="9072"/>
      </w:tabs>
      <w:ind w:left="425" w:hanging="425"/>
    </w:pPr>
  </w:style>
  <w:style w:type="paragraph" w:customStyle="1" w:styleId="Topic300Line">
    <w:name w:val="Topic300Line"/>
    <w:basedOn w:val="Standard"/>
    <w:rsid w:val="00832D01"/>
    <w:pPr>
      <w:tabs>
        <w:tab w:val="right" w:leader="underscore" w:pos="9072"/>
      </w:tabs>
      <w:ind w:left="1701" w:hanging="1701"/>
    </w:pPr>
  </w:style>
  <w:style w:type="paragraph" w:customStyle="1" w:styleId="Topic600Line">
    <w:name w:val="Topic600Line"/>
    <w:basedOn w:val="Standard"/>
    <w:rsid w:val="00832D01"/>
    <w:pPr>
      <w:tabs>
        <w:tab w:val="right" w:leader="underscore" w:pos="9072"/>
      </w:tabs>
      <w:ind w:left="3402" w:hanging="3402"/>
    </w:pPr>
  </w:style>
  <w:style w:type="paragraph" w:customStyle="1" w:styleId="Topic900Line">
    <w:name w:val="Topic900Line"/>
    <w:basedOn w:val="Standard"/>
    <w:rsid w:val="00832D01"/>
    <w:pPr>
      <w:tabs>
        <w:tab w:val="right" w:leader="underscore" w:pos="9072"/>
      </w:tabs>
      <w:ind w:left="5103" w:hanging="5103"/>
    </w:pPr>
  </w:style>
  <w:style w:type="paragraph" w:customStyle="1" w:styleId="ListWithSymbols">
    <w:name w:val="ListWithSymbols"/>
    <w:basedOn w:val="Standard"/>
    <w:rsid w:val="00A36F0F"/>
    <w:pPr>
      <w:numPr>
        <w:numId w:val="1"/>
      </w:numPr>
    </w:pPr>
  </w:style>
  <w:style w:type="paragraph" w:customStyle="1" w:styleId="ListWithLetters">
    <w:name w:val="ListWithLetters"/>
    <w:basedOn w:val="Standard"/>
    <w:rsid w:val="00A36F0F"/>
    <w:pPr>
      <w:numPr>
        <w:numId w:val="2"/>
      </w:numPr>
      <w:tabs>
        <w:tab w:val="left" w:pos="425"/>
      </w:tabs>
      <w:ind w:left="425" w:hanging="425"/>
    </w:pPr>
  </w:style>
  <w:style w:type="paragraph" w:customStyle="1" w:styleId="ListWithCheckboxes">
    <w:name w:val="ListWithCheckboxes"/>
    <w:basedOn w:val="Standard"/>
    <w:rsid w:val="00A36F0F"/>
    <w:pPr>
      <w:numPr>
        <w:numId w:val="3"/>
      </w:numPr>
      <w:tabs>
        <w:tab w:val="clear" w:pos="360"/>
        <w:tab w:val="left" w:pos="425"/>
      </w:tabs>
      <w:ind w:left="425" w:hanging="425"/>
    </w:pPr>
  </w:style>
  <w:style w:type="paragraph" w:customStyle="1" w:styleId="PositionWithValueLine">
    <w:name w:val="PositionWithValueLine"/>
    <w:basedOn w:val="PositionWithValue"/>
    <w:next w:val="PositionWithValue"/>
    <w:rsid w:val="00BE199D"/>
    <w:pPr>
      <w:tabs>
        <w:tab w:val="clear" w:pos="8675"/>
        <w:tab w:val="left" w:leader="underscore" w:pos="8987"/>
      </w:tabs>
    </w:pPr>
    <w:rPr>
      <w:sz w:val="8"/>
    </w:rPr>
  </w:style>
  <w:style w:type="character" w:styleId="Fett">
    <w:name w:val="Strong"/>
    <w:qFormat/>
    <w:rsid w:val="00256E98"/>
    <w:rPr>
      <w:b/>
      <w:bCs/>
    </w:rPr>
  </w:style>
  <w:style w:type="paragraph" w:customStyle="1" w:styleId="Inhalts-Typ">
    <w:name w:val="Inhalts-Typ"/>
    <w:basedOn w:val="Standard"/>
    <w:link w:val="Inhalts-TypZchn"/>
    <w:rsid w:val="009144CD"/>
    <w:rPr>
      <w:rFonts w:ascii="Arial Black" w:hAnsi="Arial Black"/>
      <w:caps/>
      <w:sz w:val="24"/>
    </w:rPr>
  </w:style>
  <w:style w:type="character" w:customStyle="1" w:styleId="Inhalts-TypZchn">
    <w:name w:val="Inhalts-Typ Zchn"/>
    <w:link w:val="Inhalts-Typ"/>
    <w:rsid w:val="009144CD"/>
    <w:rPr>
      <w:rFonts w:ascii="Arial Black" w:hAnsi="Arial Black"/>
      <w:caps/>
      <w:kern w:val="10"/>
      <w:sz w:val="24"/>
    </w:rPr>
  </w:style>
  <w:style w:type="paragraph" w:styleId="Untertitel">
    <w:name w:val="Subtitle"/>
    <w:basedOn w:val="Standard"/>
    <w:next w:val="Standard"/>
    <w:qFormat/>
    <w:rsid w:val="0058360E"/>
    <w:pPr>
      <w:keepNext/>
      <w:keepLines/>
      <w:spacing w:before="220" w:after="120"/>
      <w:outlineLvl w:val="1"/>
    </w:pPr>
    <w:rPr>
      <w:rFonts w:cs="Arial"/>
      <w:b/>
      <w:sz w:val="24"/>
    </w:rPr>
  </w:style>
  <w:style w:type="paragraph" w:customStyle="1" w:styleId="Topic750Line">
    <w:name w:val="Topic750Line"/>
    <w:basedOn w:val="Standard"/>
    <w:rsid w:val="00832D01"/>
    <w:pPr>
      <w:tabs>
        <w:tab w:val="right" w:leader="underscore" w:pos="9072"/>
      </w:tabs>
      <w:ind w:left="4253" w:hanging="4253"/>
    </w:pPr>
  </w:style>
  <w:style w:type="paragraph" w:customStyle="1" w:styleId="Art-Titel">
    <w:name w:val="Art-Titel"/>
    <w:basedOn w:val="Standard"/>
    <w:next w:val="Art-Text"/>
    <w:rsid w:val="002B5781"/>
    <w:pPr>
      <w:ind w:left="1134" w:hanging="1134"/>
    </w:pPr>
    <w:rPr>
      <w:b/>
      <w:lang w:val="en-US"/>
    </w:rPr>
  </w:style>
  <w:style w:type="paragraph" w:customStyle="1" w:styleId="Art-Text">
    <w:name w:val="Art-Text"/>
    <w:basedOn w:val="Art-Titel"/>
    <w:rsid w:val="002B5781"/>
    <w:pPr>
      <w:ind w:left="425" w:hanging="425"/>
    </w:pPr>
    <w:rPr>
      <w:b w:val="0"/>
    </w:rPr>
  </w:style>
  <w:style w:type="character" w:customStyle="1" w:styleId="Art-Hochgestellt">
    <w:name w:val="Art-Hochgestellt"/>
    <w:rsid w:val="002B5781"/>
    <w:rPr>
      <w:vertAlign w:val="superscript"/>
    </w:rPr>
  </w:style>
  <w:style w:type="character" w:styleId="Hervorhebung">
    <w:name w:val="Emphasis"/>
    <w:uiPriority w:val="3"/>
    <w:qFormat/>
    <w:rsid w:val="00203054"/>
    <w:rPr>
      <w:b/>
      <w:iCs/>
    </w:rPr>
  </w:style>
  <w:style w:type="paragraph" w:customStyle="1" w:styleId="CityDate">
    <w:name w:val="CityDate"/>
    <w:basedOn w:val="Standard"/>
    <w:rsid w:val="008B7918"/>
    <w:pPr>
      <w:spacing w:before="240"/>
    </w:pPr>
  </w:style>
  <w:style w:type="paragraph" w:customStyle="1" w:styleId="Klassifizierungen">
    <w:name w:val="Klassifizierungen"/>
    <w:basedOn w:val="Absender"/>
    <w:rsid w:val="000847D5"/>
    <w:rPr>
      <w:noProof/>
    </w:rPr>
  </w:style>
  <w:style w:type="character" w:styleId="Seitenzahl">
    <w:name w:val="page number"/>
    <w:rsid w:val="00F31604"/>
    <w:rPr>
      <w:rFonts w:cs="Times New Roman"/>
      <w:lang w:val="de-CH" w:eastAsia="x-none"/>
    </w:rPr>
  </w:style>
  <w:style w:type="paragraph" w:customStyle="1" w:styleId="Fusszeile-Pfad">
    <w:name w:val="Fusszeile-Pfad"/>
    <w:basedOn w:val="Standard"/>
    <w:rsid w:val="002C10EE"/>
    <w:rPr>
      <w:color w:val="808080"/>
      <w:sz w:val="12"/>
    </w:rPr>
  </w:style>
  <w:style w:type="paragraph" w:styleId="Umschlagabsenderadresse">
    <w:name w:val="envelope return"/>
    <w:basedOn w:val="Standard"/>
    <w:semiHidden/>
    <w:rsid w:val="00FE274A"/>
    <w:rPr>
      <w:rFonts w:cs="Arial"/>
    </w:rPr>
  </w:style>
  <w:style w:type="paragraph" w:styleId="Umschlagadresse">
    <w:name w:val="envelope address"/>
    <w:basedOn w:val="Standard"/>
    <w:semiHidden/>
    <w:rsid w:val="00FE274A"/>
    <w:pPr>
      <w:framePr w:w="4320" w:h="2160" w:hRule="exact" w:hSpace="141" w:wrap="auto" w:hAnchor="page" w:xAlign="center" w:yAlign="bottom"/>
      <w:ind w:left="1"/>
    </w:pPr>
    <w:rPr>
      <w:rFonts w:cs="Arial"/>
      <w:sz w:val="24"/>
    </w:rPr>
  </w:style>
  <w:style w:type="paragraph" w:customStyle="1" w:styleId="berschrift1oNr">
    <w:name w:val="Überschrift 1 o. Nr."/>
    <w:basedOn w:val="Standard"/>
    <w:next w:val="Standard"/>
    <w:qFormat/>
    <w:rsid w:val="00086EFC"/>
    <w:pPr>
      <w:spacing w:before="240" w:after="120"/>
    </w:pPr>
    <w:rPr>
      <w:rFonts w:ascii="Arial Black" w:hAnsi="Arial Black"/>
      <w:sz w:val="24"/>
    </w:rPr>
  </w:style>
  <w:style w:type="paragraph" w:customStyle="1" w:styleId="berschrift2oNr">
    <w:name w:val="Überschrift 2 o. Nr."/>
    <w:basedOn w:val="Standard"/>
    <w:next w:val="Standard"/>
    <w:qFormat/>
    <w:rsid w:val="00086EFC"/>
    <w:pPr>
      <w:spacing w:before="240" w:after="60"/>
    </w:pPr>
    <w:rPr>
      <w:b/>
      <w:sz w:val="24"/>
    </w:rPr>
  </w:style>
  <w:style w:type="paragraph" w:customStyle="1" w:styleId="berschrift3oNr">
    <w:name w:val="Überschrift 3 o. Nr."/>
    <w:basedOn w:val="Standard"/>
    <w:next w:val="Standard"/>
    <w:qFormat/>
    <w:rsid w:val="00E76AE9"/>
    <w:pPr>
      <w:spacing w:before="240" w:after="60"/>
    </w:pPr>
    <w:rPr>
      <w:b/>
    </w:rPr>
  </w:style>
  <w:style w:type="paragraph" w:customStyle="1" w:styleId="berschrift4oNr">
    <w:name w:val="Überschrift 4 o. Nr."/>
    <w:basedOn w:val="Standard"/>
    <w:next w:val="Standard"/>
    <w:qFormat/>
    <w:rsid w:val="00086EFC"/>
    <w:pPr>
      <w:spacing w:before="120"/>
    </w:pPr>
    <w:rPr>
      <w:b/>
    </w:rPr>
  </w:style>
  <w:style w:type="paragraph" w:customStyle="1" w:styleId="Abschnitt">
    <w:name w:val="Abschnitt"/>
    <w:basedOn w:val="Standard"/>
    <w:next w:val="Standard"/>
    <w:qFormat/>
    <w:rsid w:val="008B0078"/>
    <w:pPr>
      <w:pageBreakBefore/>
      <w:pBdr>
        <w:bottom w:val="single" w:sz="4" w:space="1" w:color="auto"/>
      </w:pBdr>
      <w:spacing w:after="240"/>
      <w:outlineLvl w:val="5"/>
    </w:pPr>
    <w:rPr>
      <w:b/>
      <w:sz w:val="32"/>
    </w:rPr>
  </w:style>
  <w:style w:type="paragraph" w:styleId="Verzeichnis1">
    <w:name w:val="toc 1"/>
    <w:basedOn w:val="Standard"/>
    <w:next w:val="Standard"/>
    <w:uiPriority w:val="39"/>
    <w:rsid w:val="00AF1EC7"/>
    <w:pPr>
      <w:tabs>
        <w:tab w:val="right" w:pos="9061"/>
      </w:tabs>
      <w:spacing w:before="120" w:after="60"/>
      <w:outlineLvl w:val="0"/>
    </w:pPr>
    <w:rPr>
      <w:b/>
    </w:rPr>
  </w:style>
  <w:style w:type="paragraph" w:styleId="Verzeichnis2">
    <w:name w:val="toc 2"/>
    <w:basedOn w:val="Standard"/>
    <w:next w:val="Standard"/>
    <w:uiPriority w:val="39"/>
    <w:rsid w:val="00AF1EC7"/>
    <w:pPr>
      <w:tabs>
        <w:tab w:val="right" w:pos="9061"/>
      </w:tabs>
      <w:spacing w:before="60"/>
      <w:ind w:left="284"/>
      <w:outlineLvl w:val="1"/>
    </w:pPr>
    <w:rPr>
      <w:b/>
    </w:rPr>
  </w:style>
  <w:style w:type="paragraph" w:styleId="Verzeichnis3">
    <w:name w:val="toc 3"/>
    <w:basedOn w:val="Standard"/>
    <w:next w:val="Standard"/>
    <w:uiPriority w:val="39"/>
    <w:rsid w:val="003974B7"/>
    <w:pPr>
      <w:tabs>
        <w:tab w:val="right" w:pos="9061"/>
      </w:tabs>
      <w:spacing w:before="60"/>
      <w:ind w:left="284"/>
      <w:outlineLvl w:val="2"/>
    </w:pPr>
    <w:rPr>
      <w:b/>
    </w:rPr>
  </w:style>
  <w:style w:type="character" w:styleId="Hyperlink">
    <w:name w:val="Hyperlink"/>
    <w:basedOn w:val="Absatz-Standardschriftart"/>
    <w:uiPriority w:val="99"/>
    <w:unhideWhenUsed/>
    <w:rsid w:val="00236843"/>
    <w:rPr>
      <w:color w:val="0000FF" w:themeColor="hyperlink"/>
      <w:u w:val="single"/>
      <w:lang w:val="de-CH"/>
    </w:rPr>
  </w:style>
  <w:style w:type="paragraph" w:styleId="Verzeichnis6">
    <w:name w:val="toc 6"/>
    <w:basedOn w:val="Standard"/>
    <w:next w:val="Standard"/>
    <w:uiPriority w:val="39"/>
    <w:rsid w:val="00FB15C0"/>
    <w:pPr>
      <w:pBdr>
        <w:bottom w:val="single" w:sz="4" w:space="1" w:color="auto"/>
      </w:pBdr>
      <w:tabs>
        <w:tab w:val="right" w:pos="9061"/>
      </w:tabs>
      <w:spacing w:before="240" w:after="120"/>
      <w:outlineLvl w:val="5"/>
    </w:pPr>
    <w:rPr>
      <w:rFonts w:ascii="Arial Black" w:hAnsi="Arial Black"/>
    </w:rPr>
  </w:style>
  <w:style w:type="paragraph" w:styleId="Verzeichnis4">
    <w:name w:val="toc 4"/>
    <w:basedOn w:val="Standard"/>
    <w:next w:val="Standard"/>
    <w:uiPriority w:val="39"/>
    <w:rsid w:val="00DA5816"/>
    <w:pPr>
      <w:tabs>
        <w:tab w:val="right" w:pos="9061"/>
      </w:tabs>
      <w:spacing w:before="60"/>
      <w:ind w:left="284"/>
      <w:outlineLvl w:val="3"/>
    </w:pPr>
    <w:rPr>
      <w:b/>
    </w:rPr>
  </w:style>
  <w:style w:type="paragraph" w:styleId="Sprechblasentext">
    <w:name w:val="Balloon Text"/>
    <w:basedOn w:val="Standard"/>
    <w:link w:val="SprechblasentextZchn"/>
    <w:rsid w:val="00845F2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845F20"/>
    <w:rPr>
      <w:rFonts w:ascii="Tahoma" w:hAnsi="Tahoma" w:cs="Tahoma"/>
      <w:kern w:val="10"/>
      <w:sz w:val="16"/>
      <w:szCs w:val="16"/>
      <w:lang w:val="de-CH" w:eastAsia="en-US"/>
    </w:rPr>
  </w:style>
  <w:style w:type="table" w:styleId="Tabellenraster">
    <w:name w:val="Table Grid"/>
    <w:basedOn w:val="NormaleTabelle"/>
    <w:rsid w:val="00C31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erzeichnis5">
    <w:name w:val="toc 5"/>
    <w:basedOn w:val="Standard"/>
    <w:next w:val="Standard"/>
    <w:uiPriority w:val="39"/>
    <w:rsid w:val="00FB15C0"/>
    <w:pPr>
      <w:tabs>
        <w:tab w:val="left" w:pos="9061"/>
      </w:tabs>
      <w:spacing w:before="60"/>
      <w:ind w:left="284"/>
      <w:outlineLvl w:val="4"/>
    </w:pPr>
    <w:rPr>
      <w:b/>
    </w:rPr>
  </w:style>
  <w:style w:type="paragraph" w:styleId="Verzeichnis7">
    <w:name w:val="toc 7"/>
    <w:basedOn w:val="Standard"/>
    <w:next w:val="Standard"/>
    <w:autoRedefine/>
    <w:uiPriority w:val="39"/>
    <w:rsid w:val="0099421F"/>
    <w:pPr>
      <w:spacing w:after="100"/>
      <w:ind w:left="1320"/>
    </w:pPr>
  </w:style>
  <w:style w:type="paragraph" w:styleId="Verzeichnis8">
    <w:name w:val="toc 8"/>
    <w:basedOn w:val="Standard"/>
    <w:next w:val="Standard"/>
    <w:autoRedefine/>
    <w:uiPriority w:val="39"/>
    <w:rsid w:val="0099421F"/>
    <w:pPr>
      <w:spacing w:after="100"/>
      <w:ind w:left="1540"/>
    </w:pPr>
  </w:style>
  <w:style w:type="paragraph" w:styleId="Verzeichnis9">
    <w:name w:val="toc 9"/>
    <w:basedOn w:val="Standard"/>
    <w:next w:val="Standard"/>
    <w:autoRedefine/>
    <w:uiPriority w:val="39"/>
    <w:rsid w:val="0099421F"/>
    <w:pPr>
      <w:spacing w:after="100"/>
      <w:ind w:left="1760"/>
    </w:pPr>
  </w:style>
  <w:style w:type="paragraph" w:customStyle="1" w:styleId="Appendix">
    <w:name w:val="Appendix"/>
    <w:basedOn w:val="berschrift1oNr"/>
    <w:next w:val="Standard"/>
    <w:uiPriority w:val="1"/>
    <w:rsid w:val="00086EFC"/>
    <w:pPr>
      <w:keepNext/>
      <w:keepLines/>
      <w:outlineLvl w:val="0"/>
    </w:pPr>
  </w:style>
  <w:style w:type="paragraph" w:customStyle="1" w:styleId="Balkenberschrift">
    <w:name w:val="Balkenüberschrift"/>
    <w:basedOn w:val="Standard"/>
    <w:next w:val="Standard"/>
    <w:uiPriority w:val="4"/>
    <w:qFormat/>
    <w:rsid w:val="00086EFC"/>
    <w:pPr>
      <w:keepNext/>
      <w:keepLines/>
      <w:spacing w:after="240"/>
    </w:pPr>
    <w:rPr>
      <w:rFonts w:ascii="Times New Roman" w:hAnsi="Times New Roman"/>
      <w:i/>
      <w:color w:val="808080" w:themeColor="background1" w:themeShade="80"/>
      <w:sz w:val="72"/>
    </w:rPr>
  </w:style>
  <w:style w:type="paragraph" w:styleId="Funotentext">
    <w:name w:val="footnote text"/>
    <w:basedOn w:val="Standard"/>
    <w:link w:val="FunotentextZchn"/>
    <w:rsid w:val="00860C3F"/>
    <w:rPr>
      <w:sz w:val="12"/>
    </w:rPr>
  </w:style>
  <w:style w:type="character" w:customStyle="1" w:styleId="FunotentextZchn">
    <w:name w:val="Fußnotentext Zchn"/>
    <w:basedOn w:val="Absatz-Standardschriftart"/>
    <w:link w:val="Funotentext"/>
    <w:rsid w:val="00860C3F"/>
    <w:rPr>
      <w:rFonts w:ascii="Arial" w:hAnsi="Arial"/>
      <w:kern w:val="10"/>
      <w:sz w:val="12"/>
      <w:lang w:val="de-CH" w:eastAsia="en-US"/>
    </w:rPr>
  </w:style>
  <w:style w:type="character" w:styleId="Funotenzeichen">
    <w:name w:val="footnote reference"/>
    <w:basedOn w:val="Absatz-Standardschriftart"/>
    <w:uiPriority w:val="99"/>
    <w:unhideWhenUsed/>
    <w:rsid w:val="006A7867"/>
    <w:rPr>
      <w:vertAlign w:val="superscript"/>
      <w:lang w:val="de-CH"/>
    </w:rPr>
  </w:style>
  <w:style w:type="paragraph" w:customStyle="1" w:styleId="Fu-Endnotenberschrift1">
    <w:name w:val="Fuß/-Endnotenüberschrift1"/>
    <w:basedOn w:val="Standard"/>
    <w:next w:val="Standard"/>
    <w:link w:val="Fu-EndnotenberschriftZchn"/>
    <w:rsid w:val="00653E46"/>
    <w:rPr>
      <w:sz w:val="12"/>
      <w:vertAlign w:val="superscript"/>
    </w:rPr>
  </w:style>
  <w:style w:type="character" w:customStyle="1" w:styleId="Fu-EndnotenberschriftZchn">
    <w:name w:val="Fuß/-Endnotenüberschrift Zchn"/>
    <w:basedOn w:val="Absatz-Standardschriftart"/>
    <w:link w:val="Fu-Endnotenberschrift1"/>
    <w:rsid w:val="00653E46"/>
    <w:rPr>
      <w:sz w:val="12"/>
      <w:vertAlign w:val="superscript"/>
      <w:lang w:val="de-CH"/>
    </w:rPr>
  </w:style>
  <w:style w:type="paragraph" w:customStyle="1" w:styleId="Metadaten">
    <w:name w:val="Metadaten"/>
    <w:basedOn w:val="Standard"/>
    <w:next w:val="Standard"/>
    <w:rsid w:val="00623549"/>
    <w:rPr>
      <w:rFonts w:cs="Arial"/>
    </w:rPr>
  </w:style>
  <w:style w:type="paragraph" w:customStyle="1" w:styleId="Vorstossnummer">
    <w:name w:val="Vorstossnummer"/>
    <w:basedOn w:val="Standard"/>
    <w:next w:val="Standard"/>
    <w:link w:val="VorstossnummerZchn"/>
    <w:rsid w:val="002A147F"/>
    <w:pPr>
      <w:jc w:val="right"/>
    </w:pPr>
    <w:rPr>
      <w:rFonts w:ascii="Arial Black" w:hAnsi="Arial Black"/>
      <w:caps/>
      <w:sz w:val="24"/>
      <w:szCs w:val="24"/>
    </w:rPr>
  </w:style>
  <w:style w:type="character" w:customStyle="1" w:styleId="VorstossnummerZchn">
    <w:name w:val="Vorstossnummer Zchn"/>
    <w:basedOn w:val="Absatz-Standardschriftart"/>
    <w:link w:val="Vorstossnummer"/>
    <w:rsid w:val="002A147F"/>
    <w:rPr>
      <w:rFonts w:ascii="Arial Black" w:hAnsi="Arial Black"/>
      <w:caps/>
      <w:kern w:val="10"/>
      <w:sz w:val="24"/>
      <w:szCs w:val="24"/>
      <w:lang w:val="de-CH"/>
    </w:rPr>
  </w:style>
  <w:style w:type="paragraph" w:styleId="Listenabsatz">
    <w:name w:val="List Paragraph"/>
    <w:basedOn w:val="Standard"/>
    <w:uiPriority w:val="34"/>
    <w:qFormat/>
    <w:rsid w:val="00875108"/>
    <w:pPr>
      <w:ind w:left="720"/>
      <w:contextualSpacing/>
    </w:pPr>
    <w:rPr>
      <w:szCs w:val="24"/>
      <w:lang w:eastAsia="en-US"/>
    </w:rPr>
  </w:style>
  <w:style w:type="paragraph" w:customStyle="1" w:styleId="Minimal">
    <w:name w:val="Minimal"/>
    <w:basedOn w:val="Standard"/>
    <w:next w:val="Standard"/>
    <w:rsid w:val="006350A1"/>
    <w:rPr>
      <w:color w:val="FFFFFF" w:themeColor="background1"/>
      <w:sz w:val="2"/>
    </w:rPr>
  </w:style>
  <w:style w:type="paragraph" w:customStyle="1" w:styleId="Haupttitel">
    <w:name w:val="Haupttitel"/>
    <w:basedOn w:val="Standard"/>
    <w:next w:val="Standard"/>
    <w:rsid w:val="00782C6A"/>
    <w:rPr>
      <w:rFonts w:ascii="Arial Black" w:hAnsi="Arial Black"/>
      <w:color w:val="000000" w:themeColor="text1"/>
      <w:sz w:val="26"/>
    </w:rPr>
  </w:style>
  <w:style w:type="paragraph" w:customStyle="1" w:styleId="Zwischentitel">
    <w:name w:val="Zwischentitel"/>
    <w:basedOn w:val="Standard"/>
    <w:next w:val="Standard"/>
    <w:rsid w:val="00782C6A"/>
    <w:rPr>
      <w:b/>
    </w:rPr>
  </w:style>
  <w:style w:type="paragraph" w:customStyle="1" w:styleId="Fusszeile">
    <w:name w:val="Fusszeile"/>
    <w:basedOn w:val="Standard"/>
    <w:rsid w:val="003A1AC5"/>
    <w:pPr>
      <w:tabs>
        <w:tab w:val="center" w:pos="4321"/>
        <w:tab w:val="right" w:pos="8641"/>
      </w:tabs>
    </w:pPr>
    <w:rPr>
      <w:sz w:val="16"/>
    </w:rPr>
  </w:style>
  <w:style w:type="paragraph" w:customStyle="1" w:styleId="Fusszeile-Seite">
    <w:name w:val="Fusszeile-Seite"/>
    <w:basedOn w:val="Standard"/>
    <w:rsid w:val="00C60765"/>
    <w:pPr>
      <w:jc w:val="right"/>
    </w:pPr>
    <w:rPr>
      <w:sz w:val="16"/>
    </w:rPr>
  </w:style>
  <w:style w:type="paragraph" w:customStyle="1" w:styleId="ListLevelsWithNumbers">
    <w:name w:val="ListLevelsWithNumbers"/>
    <w:basedOn w:val="Standard"/>
    <w:qFormat/>
    <w:rsid w:val="00A44E0E"/>
    <w:pPr>
      <w:numPr>
        <w:numId w:val="34"/>
      </w:numPr>
    </w:pPr>
  </w:style>
  <w:style w:type="paragraph" w:customStyle="1" w:styleId="ListWithNumbers">
    <w:name w:val="ListWithNumbers"/>
    <w:basedOn w:val="Standard"/>
    <w:qFormat/>
    <w:rsid w:val="00A44E0E"/>
    <w:pPr>
      <w:numPr>
        <w:numId w:val="35"/>
      </w:numPr>
      <w:tabs>
        <w:tab w:val="left" w:pos="425"/>
      </w:tabs>
    </w:pPr>
  </w:style>
  <w:style w:type="character" w:styleId="Platzhaltertext">
    <w:name w:val="Placeholder Text"/>
    <w:basedOn w:val="Absatz-Standardschriftart"/>
    <w:uiPriority w:val="99"/>
    <w:semiHidden/>
    <w:rsid w:val="00EA7AEE"/>
    <w:rPr>
      <w:color w:val="808080"/>
      <w:lang w:val="de-CH"/>
    </w:rPr>
  </w:style>
  <w:style w:type="paragraph" w:styleId="StandardWeb">
    <w:name w:val="Normal (Web)"/>
    <w:basedOn w:val="Standard"/>
    <w:uiPriority w:val="99"/>
    <w:semiHidden/>
    <w:unhideWhenUsed/>
    <w:rsid w:val="006A6A67"/>
    <w:pPr>
      <w:spacing w:before="100" w:beforeAutospacing="1" w:after="100" w:afterAutospacing="1"/>
    </w:pPr>
    <w:rPr>
      <w:rFonts w:ascii="Times New Roman" w:hAnsi="Times New Roman"/>
      <w:kern w:val="0"/>
      <w:sz w:val="24"/>
      <w:szCs w:val="24"/>
    </w:rPr>
  </w:style>
  <w:style w:type="paragraph" w:styleId="Textkrper">
    <w:name w:val="Body Text"/>
    <w:link w:val="TextkrperZchn"/>
    <w:semiHidden/>
    <w:unhideWhenUsed/>
    <w:qFormat/>
    <w:rsid w:val="009E78DE"/>
    <w:pPr>
      <w:spacing w:line="240" w:lineRule="atLeast"/>
      <w:jc w:val="both"/>
    </w:pPr>
    <w:rPr>
      <w:rFonts w:cs="Tahoma"/>
      <w:szCs w:val="17"/>
      <w:lang w:eastAsia="de-DE"/>
    </w:rPr>
  </w:style>
  <w:style w:type="character" w:customStyle="1" w:styleId="TextkrperZchn">
    <w:name w:val="Textkörper Zchn"/>
    <w:basedOn w:val="Absatz-Standardschriftart"/>
    <w:link w:val="Textkrper"/>
    <w:semiHidden/>
    <w:rsid w:val="009E78DE"/>
    <w:rPr>
      <w:rFonts w:cs="Tahoma"/>
      <w:szCs w:val="17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96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yperlink" Target="mailto:berufsbildung@ow.ch" TargetMode="External"/><Relationship Id="rId10" Type="http://schemas.openxmlformats.org/officeDocument/2006/relationships/webSettings" Target="webSetting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0380536\AppData\Local\Temp\officeatwork\temp0000\Templates\2055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4F44F60BEB341C8B7788F5D1913089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4E3AB26-8DB8-4CE8-92B9-A9A767451C8D}"/>
      </w:docPartPr>
      <w:docPartBody>
        <w:p w:rsidR="0061173A" w:rsidRDefault="00927806">
          <w:pPr>
            <w:pStyle w:val="44F44F60BEB341C8B7788F5D19130892"/>
          </w:pPr>
          <w:r>
            <w:t xml:space="preserve"> </w:t>
          </w:r>
        </w:p>
      </w:docPartBody>
    </w:docPart>
    <w:docPart>
      <w:docPartPr>
        <w:name w:val="39C4B2E1292C43B1866D47A76058243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E326F2C-386C-479F-9243-4DED7C964943}"/>
      </w:docPartPr>
      <w:docPartBody>
        <w:p w:rsidR="00C177D9" w:rsidRDefault="00C177D9" w:rsidP="00C177D9">
          <w:pPr>
            <w:pStyle w:val="39C4B2E1292C43B1866D47A7605824365"/>
          </w:pPr>
          <w:r>
            <w:rPr>
              <w:rStyle w:val="Platzhaltertext"/>
            </w:rPr>
            <w:t>Name Lernende/r</w:t>
          </w:r>
        </w:p>
      </w:docPartBody>
    </w:docPart>
    <w:docPart>
      <w:docPartPr>
        <w:name w:val="810CFEB73AA0440B9EC6F4CF7140D66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35F7F08-2913-4BAF-AE99-2072548FE362}"/>
      </w:docPartPr>
      <w:docPartBody>
        <w:p w:rsidR="00C177D9" w:rsidRDefault="00C177D9" w:rsidP="00C177D9">
          <w:pPr>
            <w:pStyle w:val="810CFEB73AA0440B9EC6F4CF7140D6615"/>
          </w:pPr>
          <w:r>
            <w:rPr>
              <w:rStyle w:val="Platzhaltertext"/>
            </w:rPr>
            <w:t>Vorname Lernende/r</w:t>
          </w:r>
        </w:p>
      </w:docPartBody>
    </w:docPart>
    <w:docPart>
      <w:docPartPr>
        <w:name w:val="73A7345746A64B0E83AABCEB00923E5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2982CD1-8620-47F2-B58B-A31D1753088D}"/>
      </w:docPartPr>
      <w:docPartBody>
        <w:p w:rsidR="00C177D9" w:rsidRDefault="00C177D9" w:rsidP="00C177D9">
          <w:pPr>
            <w:pStyle w:val="73A7345746A64B0E83AABCEB00923E595"/>
          </w:pPr>
          <w:r>
            <w:rPr>
              <w:rStyle w:val="Platzhaltertext"/>
            </w:rPr>
            <w:t>Name Fachvorgesetzter</w:t>
          </w:r>
        </w:p>
      </w:docPartBody>
    </w:docPart>
    <w:docPart>
      <w:docPartPr>
        <w:name w:val="BD4E38F8AC384E9E994A524B908C9E6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36D0B88-6518-499A-8A15-1939AA345FE9}"/>
      </w:docPartPr>
      <w:docPartBody>
        <w:p w:rsidR="00C177D9" w:rsidRDefault="00C177D9" w:rsidP="00C177D9">
          <w:pPr>
            <w:pStyle w:val="BD4E38F8AC384E9E994A524B908C9E6D5"/>
          </w:pPr>
          <w:r>
            <w:rPr>
              <w:rStyle w:val="Platzhaltertext"/>
            </w:rPr>
            <w:t>Email Fachvorgesetzter</w:t>
          </w:r>
        </w:p>
      </w:docPartBody>
    </w:docPart>
    <w:docPart>
      <w:docPartPr>
        <w:name w:val="BB96A0D04BA04E5E9F4F2E0F723152C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AEB8E74-2583-4285-ABAF-A27129A249B8}"/>
      </w:docPartPr>
      <w:docPartBody>
        <w:p w:rsidR="006000D4" w:rsidRDefault="00C177D9" w:rsidP="00C177D9">
          <w:pPr>
            <w:pStyle w:val="BB96A0D04BA04E5E9F4F2E0F723152C92"/>
          </w:pPr>
          <w:r>
            <w:rPr>
              <w:rStyle w:val="Platzhaltertext"/>
            </w:rPr>
            <w:t>Tel direkt Fachvorgesetzter</w:t>
          </w:r>
        </w:p>
      </w:docPartBody>
    </w:docPart>
    <w:docPart>
      <w:docPartPr>
        <w:name w:val="0B7FAF17A6684A3F8BE991241014C5D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D6C42D8-8576-4E7A-A5D2-998070BFA8B7}"/>
      </w:docPartPr>
      <w:docPartBody>
        <w:p w:rsidR="001C3F15" w:rsidRDefault="00887D98" w:rsidP="00887D98">
          <w:pPr>
            <w:pStyle w:val="0B7FAF17A6684A3F8BE991241014C5DD"/>
          </w:pPr>
          <w:r>
            <w:rPr>
              <w:rStyle w:val="Platzhaltertext"/>
            </w:rPr>
            <w:t>Name Lehrbetrieb</w:t>
          </w:r>
        </w:p>
      </w:docPartBody>
    </w:docPart>
    <w:docPart>
      <w:docPartPr>
        <w:name w:val="FEAD4E8F35E7486E9EF2FE18D34A369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A6B8738-C710-4A43-B6BF-0703A1D70FFB}"/>
      </w:docPartPr>
      <w:docPartBody>
        <w:p w:rsidR="00EE1AC6" w:rsidRDefault="00EE1AC6" w:rsidP="00EE1AC6">
          <w:pPr>
            <w:pStyle w:val="FEAD4E8F35E7486E9EF2FE18D34A369E"/>
          </w:pPr>
          <w:r>
            <w:rPr>
              <w:rStyle w:val="Platzhaltertext"/>
            </w:rPr>
            <w:t>Software/Version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806"/>
    <w:rsid w:val="001B0DFA"/>
    <w:rsid w:val="001C3F15"/>
    <w:rsid w:val="004F5282"/>
    <w:rsid w:val="006000D4"/>
    <w:rsid w:val="0061173A"/>
    <w:rsid w:val="007C43BA"/>
    <w:rsid w:val="00887D98"/>
    <w:rsid w:val="00912973"/>
    <w:rsid w:val="00927806"/>
    <w:rsid w:val="00B03EA8"/>
    <w:rsid w:val="00C177D9"/>
    <w:rsid w:val="00ED2097"/>
    <w:rsid w:val="00EE1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44F44F60BEB341C8B7788F5D19130892">
    <w:name w:val="44F44F60BEB341C8B7788F5D19130892"/>
  </w:style>
  <w:style w:type="character" w:styleId="Platzhaltertext">
    <w:name w:val="Placeholder Text"/>
    <w:basedOn w:val="Absatz-Standardschriftart"/>
    <w:uiPriority w:val="99"/>
    <w:semiHidden/>
    <w:rsid w:val="00EE1AC6"/>
    <w:rPr>
      <w:color w:val="808080"/>
      <w:lang w:val="de-CH"/>
    </w:rPr>
  </w:style>
  <w:style w:type="paragraph" w:customStyle="1" w:styleId="39C4B2E1292C43B1866D47A7605824365">
    <w:name w:val="39C4B2E1292C43B1866D47A7605824365"/>
    <w:rsid w:val="00C177D9"/>
    <w:pPr>
      <w:spacing w:after="0" w:line="240" w:lineRule="auto"/>
    </w:pPr>
    <w:rPr>
      <w:rFonts w:ascii="Arial" w:eastAsia="Times New Roman" w:hAnsi="Arial" w:cs="Times New Roman"/>
      <w:kern w:val="10"/>
    </w:rPr>
  </w:style>
  <w:style w:type="paragraph" w:customStyle="1" w:styleId="810CFEB73AA0440B9EC6F4CF7140D6615">
    <w:name w:val="810CFEB73AA0440B9EC6F4CF7140D6615"/>
    <w:rsid w:val="00C177D9"/>
    <w:pPr>
      <w:spacing w:after="0" w:line="240" w:lineRule="auto"/>
    </w:pPr>
    <w:rPr>
      <w:rFonts w:ascii="Arial" w:eastAsia="Times New Roman" w:hAnsi="Arial" w:cs="Times New Roman"/>
      <w:kern w:val="10"/>
    </w:rPr>
  </w:style>
  <w:style w:type="paragraph" w:customStyle="1" w:styleId="73A7345746A64B0E83AABCEB00923E595">
    <w:name w:val="73A7345746A64B0E83AABCEB00923E595"/>
    <w:rsid w:val="00C177D9"/>
    <w:pPr>
      <w:spacing w:after="0" w:line="240" w:lineRule="auto"/>
    </w:pPr>
    <w:rPr>
      <w:rFonts w:ascii="Arial" w:eastAsia="Times New Roman" w:hAnsi="Arial" w:cs="Times New Roman"/>
      <w:kern w:val="10"/>
    </w:rPr>
  </w:style>
  <w:style w:type="paragraph" w:customStyle="1" w:styleId="BD4E38F8AC384E9E994A524B908C9E6D5">
    <w:name w:val="BD4E38F8AC384E9E994A524B908C9E6D5"/>
    <w:rsid w:val="00C177D9"/>
    <w:pPr>
      <w:spacing w:after="0" w:line="240" w:lineRule="auto"/>
    </w:pPr>
    <w:rPr>
      <w:rFonts w:ascii="Arial" w:eastAsia="Times New Roman" w:hAnsi="Arial" w:cs="Times New Roman"/>
      <w:kern w:val="10"/>
    </w:rPr>
  </w:style>
  <w:style w:type="paragraph" w:customStyle="1" w:styleId="BB96A0D04BA04E5E9F4F2E0F723152C92">
    <w:name w:val="BB96A0D04BA04E5E9F4F2E0F723152C92"/>
    <w:rsid w:val="00C177D9"/>
    <w:pPr>
      <w:spacing w:after="0" w:line="240" w:lineRule="auto"/>
    </w:pPr>
    <w:rPr>
      <w:rFonts w:ascii="Arial" w:eastAsia="Times New Roman" w:hAnsi="Arial" w:cs="Times New Roman"/>
      <w:kern w:val="10"/>
    </w:rPr>
  </w:style>
  <w:style w:type="paragraph" w:customStyle="1" w:styleId="0B7FAF17A6684A3F8BE991241014C5DD">
    <w:name w:val="0B7FAF17A6684A3F8BE991241014C5DD"/>
    <w:rsid w:val="00887D98"/>
  </w:style>
  <w:style w:type="character" w:styleId="Fett">
    <w:name w:val="Strong"/>
    <w:qFormat/>
    <w:rsid w:val="001C3F15"/>
    <w:rPr>
      <w:b/>
      <w:bCs/>
    </w:rPr>
  </w:style>
  <w:style w:type="paragraph" w:customStyle="1" w:styleId="FEAD4E8F35E7486E9EF2FE18D34A369E">
    <w:name w:val="FEAD4E8F35E7486E9EF2FE18D34A369E"/>
    <w:rsid w:val="00EE1AC6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officeatwork xmlns="http://schemas.officeatwork.com/Document">eNp7v3u/jUt+cmlual6JnU1wfk5pSWZ+nmeKnY0+MscnMS+9NDE91c7IwNTURh/OtQnLTC0HqoVScJMAxiof0g==</officeatwork>
</file>

<file path=customXml/item2.xml><?xml version="1.0" encoding="utf-8"?>
<officeatwork xmlns="http://schemas.officeatwork.com/MasterProperties">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</officeatwork>
</file>

<file path=customXml/item3.xml><?xml version="1.0" encoding="utf-8"?>
<officeatwork xmlns="http://schemas.officeatwork.com/Formulas">eNqVkU1OwzAQhfecIjISTqSopsCqJJZoK1a0jWBTqepicKbEamwHj8PP2VhwJK5QApSWHV2O5n3z3tN8vL1n186btgaS2ail4Mzc1AX4EM0LCFXOhKWBW620QgjPzq+7eeYfwGqCoJ3ts2gKBqkBhTmrQmgGQpCq0AD19sGeckb8WExuOgsW3eFji1bhtDX36HN2yuQ2j1wshrVT65ifHL+ML494Gk2AAvrCuwZ9eI35fgye8quy9Eg07PMk/Wb+CZwdCpwfClzwJFkuM7Htlo2cLXUn+qw5s7eoUD/hGALEX7rdOhN/viJ/b5DcAPWunOo=</officeatwork>
</file>

<file path=customXml/item4.xml><?xml version="1.0" encoding="utf-8"?>
<officeatwork xmlns="http://schemas.officeatwork.com/Media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6.xml><?xml version="1.0" encoding="utf-8"?>
<officeatwork xmlns="http://schemas.officeatwork.com/CustomXMLPart">
  <Organisation1>Dienststelle Berufs- und Weiterbildung
Betriebliche Bildung</Organisation1>
</officeatwork>
</file>

<file path=customXml/itemProps1.xml><?xml version="1.0" encoding="utf-8"?>
<ds:datastoreItem xmlns:ds="http://schemas.openxmlformats.org/officeDocument/2006/customXml" ds:itemID="{4BFDDC44-A7B6-4A26-8CD1-6FF12E652F1E}">
  <ds:schemaRefs>
    <ds:schemaRef ds:uri="http://schemas.officeatwork.com/Document"/>
  </ds:schemaRefs>
</ds:datastoreItem>
</file>

<file path=customXml/itemProps2.xml><?xml version="1.0" encoding="utf-8"?>
<ds:datastoreItem xmlns:ds="http://schemas.openxmlformats.org/officeDocument/2006/customXml" ds:itemID="{E96EBDA5-CC25-424E-9246-866A00EAE66B}">
  <ds:schemaRefs>
    <ds:schemaRef ds:uri="http://schemas.officeatwork.com/MasterProperties"/>
  </ds:schemaRefs>
</ds:datastoreItem>
</file>

<file path=customXml/itemProps3.xml><?xml version="1.0" encoding="utf-8"?>
<ds:datastoreItem xmlns:ds="http://schemas.openxmlformats.org/officeDocument/2006/customXml" ds:itemID="{A393CE47-6D34-4868-9C70-02D8CFA0A437}">
  <ds:schemaRefs>
    <ds:schemaRef ds:uri="http://schemas.officeatwork.com/Formulas"/>
  </ds:schemaRefs>
</ds:datastoreItem>
</file>

<file path=customXml/itemProps4.xml><?xml version="1.0" encoding="utf-8"?>
<ds:datastoreItem xmlns:ds="http://schemas.openxmlformats.org/officeDocument/2006/customXml" ds:itemID="{0BB302DD-BCC8-4F4F-9950-0C98E8BFDC8B}">
  <ds:schemaRefs>
    <ds:schemaRef ds:uri="http://schemas.officeatwork.com/Media"/>
  </ds:schemaRefs>
</ds:datastoreItem>
</file>

<file path=customXml/itemProps5.xml><?xml version="1.0" encoding="utf-8"?>
<ds:datastoreItem xmlns:ds="http://schemas.openxmlformats.org/officeDocument/2006/customXml" ds:itemID="{D963127E-369F-4925-9038-50467B8362D2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77B64A57-574E-4B82-813E-6EE8CE131B6B}">
  <ds:schemaRefs>
    <ds:schemaRef ds:uri="http://schemas.officeatwork.com/CustomXMLPart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2055.dot</Template>
  <TotalTime>0</TotalTime>
  <Pages>1</Pages>
  <Words>131</Words>
  <Characters>826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T_-_A4_hoch</vt:lpstr>
      <vt:lpstr>Organisation</vt:lpstr>
    </vt:vector>
  </TitlesOfParts>
  <Manager>Sherine Hoti</Manager>
  <Company>Bildungs- und Kulturdepartement</Company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T_-_A4_hoch</dc:title>
  <dc:subject/>
  <dc:creator>Sherine Hoti</dc:creator>
  <cp:keywords/>
  <dc:description/>
  <cp:lastModifiedBy>Galliker Monika</cp:lastModifiedBy>
  <cp:revision>9</cp:revision>
  <cp:lastPrinted>2019-09-05T09:18:00Z</cp:lastPrinted>
  <dcterms:created xsi:type="dcterms:W3CDTF">2024-09-04T09:26:00Z</dcterms:created>
  <dcterms:modified xsi:type="dcterms:W3CDTF">2024-09-16T06:57:00Z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hor.Name">
    <vt:lpwstr>Sherine Hoti</vt:lpwstr>
  </property>
  <property fmtid="{D5CDD505-2E9C-101B-9397-08002B2CF9AE}" pid="3" name="CMIdata.Dok_Titel">
    <vt:lpwstr/>
  </property>
  <property fmtid="{D5CDD505-2E9C-101B-9397-08002B2CF9AE}" pid="4" name="CMIdata.G_Laufnummer">
    <vt:lpwstr/>
  </property>
  <property fmtid="{D5CDD505-2E9C-101B-9397-08002B2CF9AE}" pid="5" name="CMIdata.G_Signatur">
    <vt:lpwstr/>
  </property>
  <property fmtid="{D5CDD505-2E9C-101B-9397-08002B2CF9AE}" pid="6" name="Contactperson.Direct Fax">
    <vt:lpwstr/>
  </property>
  <property fmtid="{D5CDD505-2E9C-101B-9397-08002B2CF9AE}" pid="7" name="Contactperson.Direct Phone">
    <vt:lpwstr/>
  </property>
  <property fmtid="{D5CDD505-2E9C-101B-9397-08002B2CF9AE}" pid="8" name="Contactperson.DirectFax">
    <vt:lpwstr/>
  </property>
  <property fmtid="{D5CDD505-2E9C-101B-9397-08002B2CF9AE}" pid="9" name="Contactperson.DirectPhone">
    <vt:lpwstr>041 228 77 18</vt:lpwstr>
  </property>
  <property fmtid="{D5CDD505-2E9C-101B-9397-08002B2CF9AE}" pid="10" name="Contactperson.Name">
    <vt:lpwstr>Sherine Hoti</vt:lpwstr>
  </property>
  <property fmtid="{D5CDD505-2E9C-101B-9397-08002B2CF9AE}" pid="11" name="Doc.Date">
    <vt:lpwstr>Datum</vt:lpwstr>
  </property>
  <property fmtid="{D5CDD505-2E9C-101B-9397-08002B2CF9AE}" pid="12" name="Doc.of">
    <vt:lpwstr>von</vt:lpwstr>
  </property>
  <property fmtid="{D5CDD505-2E9C-101B-9397-08002B2CF9AE}" pid="13" name="Doc.Page">
    <vt:lpwstr>Seite</vt:lpwstr>
  </property>
  <property fmtid="{D5CDD505-2E9C-101B-9397-08002B2CF9AE}" pid="14" name="Doc.Text">
    <vt:lpwstr>[Text]</vt:lpwstr>
  </property>
  <property fmtid="{D5CDD505-2E9C-101B-9397-08002B2CF9AE}" pid="15" name="Organisation.AddressB1">
    <vt:lpwstr>Dienststelle Berufs- und Weiterbildung</vt:lpwstr>
  </property>
  <property fmtid="{D5CDD505-2E9C-101B-9397-08002B2CF9AE}" pid="16" name="Organisation.AddressB2">
    <vt:lpwstr>Betriebliche Bildung</vt:lpwstr>
  </property>
  <property fmtid="{D5CDD505-2E9C-101B-9397-08002B2CF9AE}" pid="17" name="Organisation.AddressB3">
    <vt:lpwstr/>
  </property>
  <property fmtid="{D5CDD505-2E9C-101B-9397-08002B2CF9AE}" pid="18" name="Organisation.AddressB4">
    <vt:lpwstr/>
  </property>
  <property fmtid="{D5CDD505-2E9C-101B-9397-08002B2CF9AE}" pid="19" name="Organisation.Departement">
    <vt:lpwstr>Bildungs- und Kulturdepartement</vt:lpwstr>
  </property>
  <property fmtid="{D5CDD505-2E9C-101B-9397-08002B2CF9AE}" pid="20" name="Outputprofile.External">
    <vt:lpwstr/>
  </property>
  <property fmtid="{D5CDD505-2E9C-101B-9397-08002B2CF9AE}" pid="21" name="Outputprofile.ExternalSignature">
    <vt:lpwstr/>
  </property>
  <property fmtid="{D5CDD505-2E9C-101B-9397-08002B2CF9AE}" pid="22" name="Outputprofile.Internal">
    <vt:lpwstr/>
  </property>
  <property fmtid="{D5CDD505-2E9C-101B-9397-08002B2CF9AE}" pid="23" name="OutputStatus">
    <vt:lpwstr>OutputStatus</vt:lpwstr>
  </property>
  <property fmtid="{D5CDD505-2E9C-101B-9397-08002B2CF9AE}" pid="24" name="Toolbar.Email">
    <vt:lpwstr>Toolbar.Email</vt:lpwstr>
  </property>
  <property fmtid="{D5CDD505-2E9C-101B-9397-08002B2CF9AE}" pid="25" name="Viacar.PIN">
    <vt:lpwstr> </vt:lpwstr>
  </property>
</Properties>
</file>